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ACB8E5" w14:textId="77777777" w:rsidR="00B97B2F" w:rsidRDefault="00B97B2F" w:rsidP="00FF74AA">
      <w:pPr>
        <w:tabs>
          <w:tab w:val="left" w:pos="3795"/>
        </w:tabs>
        <w:rPr>
          <w:rFonts w:ascii="Arial" w:hAnsi="Arial" w:cs="Arial"/>
        </w:rPr>
      </w:pPr>
    </w:p>
    <w:p w14:paraId="3A050E58" w14:textId="608470A3" w:rsidR="00FF74AA" w:rsidRPr="00137586" w:rsidRDefault="00FF74AA" w:rsidP="00FF74AA">
      <w:pPr>
        <w:tabs>
          <w:tab w:val="left" w:pos="3795"/>
        </w:tabs>
        <w:rPr>
          <w:rFonts w:ascii="Arial" w:hAnsi="Arial" w:cs="Arial"/>
        </w:rPr>
      </w:pPr>
      <w:r w:rsidRPr="00137586">
        <w:rPr>
          <w:rFonts w:ascii="Arial" w:hAnsi="Arial" w:cs="Arial"/>
        </w:rPr>
        <w:t>Příloha č. 1</w:t>
      </w:r>
      <w:r w:rsidR="004E03BC">
        <w:rPr>
          <w:rFonts w:ascii="Arial" w:hAnsi="Arial" w:cs="Arial"/>
        </w:rPr>
        <w:t>.1</w:t>
      </w:r>
    </w:p>
    <w:p w14:paraId="6F041C35" w14:textId="1DDF29C4" w:rsidR="00FF74AA" w:rsidRDefault="00FF74AA" w:rsidP="00FF74AA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D9D9D9"/>
        </w:rPr>
      </w:pPr>
      <w:r w:rsidRPr="00524948">
        <w:rPr>
          <w:rFonts w:ascii="Arial" w:hAnsi="Arial" w:cs="Arial"/>
          <w:b/>
          <w:caps/>
          <w:sz w:val="24"/>
          <w:szCs w:val="24"/>
          <w:shd w:val="clear" w:color="auto" w:fill="D9D9D9"/>
        </w:rPr>
        <w:t>Krycí list nabídky</w:t>
      </w:r>
    </w:p>
    <w:p w14:paraId="672B65C4" w14:textId="77777777" w:rsidR="00B97B2F" w:rsidRPr="00137586" w:rsidRDefault="00B97B2F" w:rsidP="00FF74AA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</w:p>
    <w:p w14:paraId="0BBB2015" w14:textId="78DB9455" w:rsidR="00FF74AA" w:rsidRDefault="00FF74AA" w:rsidP="00F857DB">
      <w:pPr>
        <w:jc w:val="center"/>
        <w:rPr>
          <w:rFonts w:ascii="Arial" w:hAnsi="Arial" w:cs="Arial"/>
          <w:b/>
        </w:rPr>
      </w:pPr>
      <w:r w:rsidRPr="00137586">
        <w:rPr>
          <w:rFonts w:ascii="Arial" w:hAnsi="Arial" w:cs="Arial"/>
        </w:rPr>
        <w:t>na veřejnou zakázku</w:t>
      </w:r>
      <w:r w:rsidR="00F857DB" w:rsidRPr="00137586">
        <w:rPr>
          <w:rFonts w:ascii="Arial" w:hAnsi="Arial" w:cs="Arial"/>
        </w:rPr>
        <w:t xml:space="preserve"> </w:t>
      </w:r>
      <w:r w:rsidRPr="00415CB7">
        <w:rPr>
          <w:rFonts w:ascii="Arial" w:hAnsi="Arial" w:cs="Arial"/>
          <w:b/>
        </w:rPr>
        <w:t>č. j</w:t>
      </w:r>
      <w:r w:rsidRPr="00B97B2F">
        <w:rPr>
          <w:rFonts w:ascii="Arial" w:hAnsi="Arial" w:cs="Arial"/>
          <w:b/>
        </w:rPr>
        <w:t>. VZ</w:t>
      </w:r>
      <w:r w:rsidR="00997861">
        <w:rPr>
          <w:rFonts w:ascii="Arial" w:hAnsi="Arial" w:cs="Arial"/>
          <w:b/>
        </w:rPr>
        <w:t>08</w:t>
      </w:r>
      <w:r w:rsidR="00912991">
        <w:rPr>
          <w:rFonts w:ascii="Arial" w:hAnsi="Arial" w:cs="Arial"/>
          <w:b/>
        </w:rPr>
        <w:t>/2020</w:t>
      </w:r>
      <w:r w:rsidR="004A7D12" w:rsidRPr="00B97B2F">
        <w:rPr>
          <w:rFonts w:ascii="Arial" w:hAnsi="Arial" w:cs="Arial"/>
          <w:b/>
        </w:rPr>
        <w:t xml:space="preserve"> </w:t>
      </w:r>
      <w:r w:rsidR="007F4B1E" w:rsidRPr="00B97B2F">
        <w:rPr>
          <w:rFonts w:ascii="Arial" w:hAnsi="Arial" w:cs="Arial"/>
          <w:b/>
        </w:rPr>
        <w:t xml:space="preserve">– </w:t>
      </w:r>
      <w:r w:rsidR="00912991">
        <w:rPr>
          <w:rFonts w:ascii="Arial" w:hAnsi="Arial" w:cs="Arial"/>
          <w:b/>
        </w:rPr>
        <w:t>„Zajištění propagačních (reklamních) předmětů“</w:t>
      </w:r>
      <w:r w:rsidR="000D3564">
        <w:rPr>
          <w:rFonts w:ascii="Arial" w:hAnsi="Arial" w:cs="Arial"/>
          <w:b/>
        </w:rPr>
        <w:t xml:space="preserve"> (pro </w:t>
      </w:r>
      <w:r w:rsidR="00B47067">
        <w:rPr>
          <w:rFonts w:ascii="Arial" w:hAnsi="Arial" w:cs="Arial"/>
          <w:b/>
        </w:rPr>
        <w:t>část 1</w:t>
      </w:r>
      <w:r w:rsidR="000D3564">
        <w:rPr>
          <w:rFonts w:ascii="Arial" w:hAnsi="Arial" w:cs="Arial"/>
          <w:b/>
        </w:rPr>
        <w:t>.)</w:t>
      </w:r>
    </w:p>
    <w:p w14:paraId="27F09B34" w14:textId="77777777" w:rsidR="006F51F3" w:rsidRPr="00137586" w:rsidRDefault="006F51F3" w:rsidP="00F857DB">
      <w:pPr>
        <w:jc w:val="center"/>
        <w:rPr>
          <w:rFonts w:ascii="Arial" w:hAnsi="Arial" w:cs="Arial"/>
          <w:b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6F51F3" w:rsidRPr="00F002A0" w14:paraId="0D7094A5" w14:textId="77777777" w:rsidTr="00E10303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49243776" w14:textId="77777777" w:rsidR="006F51F3" w:rsidRPr="00F002A0" w:rsidRDefault="006F51F3" w:rsidP="00E103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6F51F3" w:rsidRPr="00F002A0" w14:paraId="014BC9DD" w14:textId="77777777" w:rsidTr="00E10303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3032B33" w14:textId="77777777" w:rsidR="006F51F3" w:rsidRPr="00F002A0" w:rsidRDefault="006F51F3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1B9D1248" w14:textId="77777777" w:rsidR="006F51F3" w:rsidRPr="00F002A0" w:rsidRDefault="006F51F3" w:rsidP="00E10303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3D303F5" w14:textId="77777777" w:rsidR="006F51F3" w:rsidRPr="00F002A0" w:rsidRDefault="006F51F3" w:rsidP="00E10303">
            <w:pPr>
              <w:rPr>
                <w:rFonts w:ascii="Arial" w:hAnsi="Arial" w:cs="Arial"/>
              </w:rPr>
            </w:pPr>
          </w:p>
        </w:tc>
      </w:tr>
      <w:tr w:rsidR="006F51F3" w:rsidRPr="00F002A0" w14:paraId="1F9CE465" w14:textId="77777777" w:rsidTr="00E1030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38BE080" w14:textId="77777777" w:rsidR="006F51F3" w:rsidRPr="00F002A0" w:rsidRDefault="006F51F3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383077B4" w14:textId="77777777" w:rsidR="006F51F3" w:rsidRPr="00F002A0" w:rsidRDefault="006F51F3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366CF43B" w14:textId="77777777" w:rsidR="006F51F3" w:rsidRPr="00F002A0" w:rsidRDefault="006F51F3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0CE24BFC" w14:textId="77777777" w:rsidR="006F51F3" w:rsidRPr="00F002A0" w:rsidRDefault="006F51F3" w:rsidP="00E10303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089C023" w14:textId="77777777" w:rsidR="006F51F3" w:rsidRPr="00F002A0" w:rsidRDefault="006F51F3" w:rsidP="00E10303">
            <w:pPr>
              <w:rPr>
                <w:rFonts w:ascii="Arial" w:hAnsi="Arial" w:cs="Arial"/>
              </w:rPr>
            </w:pPr>
          </w:p>
        </w:tc>
      </w:tr>
      <w:tr w:rsidR="006F51F3" w:rsidRPr="00F002A0" w14:paraId="2B8FE66A" w14:textId="77777777" w:rsidTr="00E1030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0F2BCD3" w14:textId="77777777" w:rsidR="006F51F3" w:rsidRPr="00F002A0" w:rsidRDefault="006F51F3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B42C517" w14:textId="77777777" w:rsidR="006F51F3" w:rsidRPr="00F002A0" w:rsidRDefault="006F51F3" w:rsidP="00E10303">
            <w:pPr>
              <w:rPr>
                <w:rFonts w:ascii="Arial" w:hAnsi="Arial" w:cs="Arial"/>
              </w:rPr>
            </w:pPr>
          </w:p>
        </w:tc>
      </w:tr>
      <w:tr w:rsidR="006F51F3" w:rsidRPr="00F002A0" w14:paraId="52AC2684" w14:textId="77777777" w:rsidTr="00E1030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A8728EE" w14:textId="77777777" w:rsidR="006F51F3" w:rsidRPr="00F002A0" w:rsidRDefault="006F51F3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E3A03AF" w14:textId="77777777" w:rsidR="006F51F3" w:rsidRPr="00F002A0" w:rsidRDefault="006F51F3" w:rsidP="00E10303">
            <w:pPr>
              <w:rPr>
                <w:rFonts w:ascii="Arial" w:hAnsi="Arial" w:cs="Arial"/>
              </w:rPr>
            </w:pPr>
          </w:p>
        </w:tc>
      </w:tr>
      <w:tr w:rsidR="006F51F3" w:rsidRPr="00F002A0" w14:paraId="368A9521" w14:textId="77777777" w:rsidTr="00E1030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14E7CE8" w14:textId="77777777" w:rsidR="006F51F3" w:rsidRPr="00F002A0" w:rsidRDefault="006F51F3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B1A99CA" w14:textId="77777777" w:rsidR="006F51F3" w:rsidRPr="00F002A0" w:rsidRDefault="006F51F3" w:rsidP="00E10303">
            <w:pPr>
              <w:rPr>
                <w:rFonts w:ascii="Arial" w:hAnsi="Arial" w:cs="Arial"/>
              </w:rPr>
            </w:pPr>
          </w:p>
        </w:tc>
      </w:tr>
      <w:tr w:rsidR="006F51F3" w:rsidRPr="00F002A0" w14:paraId="21F444B8" w14:textId="77777777" w:rsidTr="00E1030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D87D60C" w14:textId="77777777" w:rsidR="006F51F3" w:rsidRPr="00F002A0" w:rsidRDefault="006F51F3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2B7A00" w14:textId="77777777" w:rsidR="006F51F3" w:rsidRPr="00F002A0" w:rsidRDefault="006F51F3" w:rsidP="00E10303">
            <w:pPr>
              <w:rPr>
                <w:rFonts w:ascii="Arial" w:hAnsi="Arial" w:cs="Arial"/>
              </w:rPr>
            </w:pPr>
          </w:p>
        </w:tc>
      </w:tr>
      <w:tr w:rsidR="006F51F3" w:rsidRPr="00F002A0" w14:paraId="3F5F121E" w14:textId="77777777" w:rsidTr="00E1030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2FCFDD8" w14:textId="77777777" w:rsidR="006F51F3" w:rsidRPr="00F002A0" w:rsidRDefault="006F51F3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EA30762" w14:textId="77777777" w:rsidR="006F51F3" w:rsidRPr="00F002A0" w:rsidRDefault="006F51F3" w:rsidP="00E10303">
            <w:pPr>
              <w:rPr>
                <w:rFonts w:ascii="Arial" w:hAnsi="Arial" w:cs="Arial"/>
              </w:rPr>
            </w:pPr>
          </w:p>
        </w:tc>
      </w:tr>
      <w:tr w:rsidR="006F51F3" w:rsidRPr="00F002A0" w14:paraId="19E63386" w14:textId="77777777" w:rsidTr="00E10303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D46E8BB" w14:textId="77777777" w:rsidR="006F51F3" w:rsidRPr="00F002A0" w:rsidRDefault="006F51F3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45B33FC" w14:textId="77777777" w:rsidR="006F51F3" w:rsidRPr="00F002A0" w:rsidRDefault="006F51F3" w:rsidP="00E10303">
            <w:pPr>
              <w:rPr>
                <w:rFonts w:ascii="Arial" w:hAnsi="Arial" w:cs="Arial"/>
              </w:rPr>
            </w:pPr>
          </w:p>
        </w:tc>
      </w:tr>
      <w:tr w:rsidR="006F51F3" w:rsidRPr="00F002A0" w14:paraId="591F23C2" w14:textId="77777777" w:rsidTr="00E10303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F536184" w14:textId="77777777" w:rsidR="006F51F3" w:rsidRDefault="006F51F3" w:rsidP="00E10303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D0C385" w14:textId="77777777" w:rsidR="006F51F3" w:rsidRDefault="006F51F3" w:rsidP="00E1030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5FE9927E" w14:textId="77777777" w:rsidR="006F51F3" w:rsidRPr="00F002A0" w:rsidRDefault="006F51F3" w:rsidP="00E1030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1EA5C910" w14:textId="77777777" w:rsidR="006F51F3" w:rsidRPr="00F002A0" w:rsidRDefault="006F51F3" w:rsidP="00E10303">
            <w:pPr>
              <w:rPr>
                <w:rFonts w:ascii="Arial" w:hAnsi="Arial" w:cs="Arial"/>
              </w:rPr>
            </w:pPr>
          </w:p>
        </w:tc>
      </w:tr>
      <w:tr w:rsidR="006F51F3" w:rsidRPr="00F002A0" w14:paraId="45EA28FE" w14:textId="77777777" w:rsidTr="00E10303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1AABA51E" w14:textId="77777777" w:rsidR="006F51F3" w:rsidRPr="00F002A0" w:rsidRDefault="006F51F3" w:rsidP="00E103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6F51F3" w:rsidRPr="00F002A0" w14:paraId="75D5E8BF" w14:textId="77777777" w:rsidTr="00E1030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33381D9" w14:textId="77777777" w:rsidR="006F51F3" w:rsidRPr="00F002A0" w:rsidRDefault="006F51F3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2A09390D" w14:textId="77777777" w:rsidR="006F51F3" w:rsidRPr="00F002A0" w:rsidRDefault="006F51F3" w:rsidP="00E10303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EDE6BAF" w14:textId="77777777" w:rsidR="006F51F3" w:rsidRPr="00F002A0" w:rsidRDefault="006F51F3" w:rsidP="00E10303">
            <w:pPr>
              <w:rPr>
                <w:rFonts w:ascii="Arial" w:hAnsi="Arial" w:cs="Arial"/>
              </w:rPr>
            </w:pPr>
          </w:p>
        </w:tc>
      </w:tr>
      <w:tr w:rsidR="006F51F3" w:rsidRPr="00F002A0" w14:paraId="6CEBD830" w14:textId="77777777" w:rsidTr="00E1030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A4ECEDD" w14:textId="77777777" w:rsidR="006F51F3" w:rsidRPr="00F002A0" w:rsidRDefault="006F51F3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2C62C848" w14:textId="77777777" w:rsidR="006F51F3" w:rsidRPr="00F002A0" w:rsidRDefault="006F51F3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64AA3D62" w14:textId="77777777" w:rsidR="006F51F3" w:rsidRPr="00F002A0" w:rsidRDefault="006F51F3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01C086" w14:textId="77777777" w:rsidR="006F51F3" w:rsidRPr="00F002A0" w:rsidRDefault="006F51F3" w:rsidP="00E10303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843D269" w14:textId="77777777" w:rsidR="006F51F3" w:rsidRPr="00F002A0" w:rsidRDefault="006F51F3" w:rsidP="00E10303">
            <w:pPr>
              <w:rPr>
                <w:rFonts w:ascii="Arial" w:hAnsi="Arial" w:cs="Arial"/>
              </w:rPr>
            </w:pPr>
          </w:p>
        </w:tc>
      </w:tr>
      <w:tr w:rsidR="006F51F3" w:rsidRPr="00F002A0" w14:paraId="537EA62D" w14:textId="77777777" w:rsidTr="00E1030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ED1A5AC" w14:textId="77777777" w:rsidR="006F51F3" w:rsidRPr="00F002A0" w:rsidRDefault="006F51F3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BCD7141" w14:textId="77777777" w:rsidR="006F51F3" w:rsidRPr="00F002A0" w:rsidRDefault="006F51F3" w:rsidP="00E10303">
            <w:pPr>
              <w:rPr>
                <w:rFonts w:ascii="Arial" w:hAnsi="Arial" w:cs="Arial"/>
              </w:rPr>
            </w:pPr>
          </w:p>
        </w:tc>
      </w:tr>
      <w:tr w:rsidR="006F51F3" w:rsidRPr="00F002A0" w14:paraId="2F984688" w14:textId="77777777" w:rsidTr="00E10303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CB9E4D7" w14:textId="77777777" w:rsidR="006F51F3" w:rsidRPr="00F002A0" w:rsidRDefault="006F51F3" w:rsidP="00E1030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28CD370" w14:textId="77777777" w:rsidR="006F51F3" w:rsidRPr="00F002A0" w:rsidRDefault="006F51F3" w:rsidP="00E10303">
            <w:pPr>
              <w:rPr>
                <w:rFonts w:ascii="Arial" w:hAnsi="Arial" w:cs="Arial"/>
              </w:rPr>
            </w:pPr>
          </w:p>
        </w:tc>
      </w:tr>
    </w:tbl>
    <w:p w14:paraId="24CA7ECD" w14:textId="77777777" w:rsidR="00FF74AA" w:rsidRPr="00137586" w:rsidRDefault="00FF74AA" w:rsidP="00FF74AA">
      <w:pPr>
        <w:rPr>
          <w:rFonts w:ascii="Arial" w:hAnsi="Arial" w:cs="Arial"/>
        </w:rPr>
      </w:pPr>
    </w:p>
    <w:p w14:paraId="091AC034" w14:textId="77777777" w:rsidR="006F51F3" w:rsidRDefault="006F51F3" w:rsidP="006F51F3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  <w:r>
        <w:rPr>
          <w:rFonts w:ascii="Arial" w:hAnsi="Arial" w:cs="Arial"/>
          <w:i/>
          <w:sz w:val="18"/>
          <w:szCs w:val="18"/>
        </w:rPr>
        <w:t>* V případě, že je dodavatel právnickou osobou, uvede ve smyslu Prováděcího nařízení komise /EU/2016/7, zdali je:</w:t>
      </w:r>
    </w:p>
    <w:p w14:paraId="624C4DF3" w14:textId="77777777" w:rsidR="006F51F3" w:rsidRPr="00FD2E3F" w:rsidRDefault="006F51F3" w:rsidP="006F51F3">
      <w:pPr>
        <w:pStyle w:val="Odstavecseseznamem"/>
        <w:numPr>
          <w:ilvl w:val="0"/>
          <w:numId w:val="47"/>
        </w:numPr>
        <w:spacing w:after="0" w:line="24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245752EC" w14:textId="77777777" w:rsidR="006F51F3" w:rsidRPr="00FD2E3F" w:rsidRDefault="006F51F3" w:rsidP="006F51F3">
      <w:pPr>
        <w:pStyle w:val="Odstavecseseznamem"/>
        <w:numPr>
          <w:ilvl w:val="0"/>
          <w:numId w:val="47"/>
        </w:numPr>
        <w:spacing w:after="0" w:line="24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4514F3F0" w14:textId="77777777" w:rsidR="006F51F3" w:rsidRPr="00FD2E3F" w:rsidRDefault="006F51F3" w:rsidP="006F51F3">
      <w:pPr>
        <w:pStyle w:val="Odstavecseseznamem"/>
        <w:numPr>
          <w:ilvl w:val="0"/>
          <w:numId w:val="47"/>
        </w:numPr>
        <w:spacing w:after="0" w:line="24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FDF0D9C" w14:textId="77777777" w:rsidR="006F51F3" w:rsidRPr="00FD2E3F" w:rsidRDefault="006F51F3" w:rsidP="006F51F3">
      <w:pPr>
        <w:pStyle w:val="Odstavecseseznamem"/>
        <w:numPr>
          <w:ilvl w:val="0"/>
          <w:numId w:val="47"/>
        </w:numPr>
        <w:spacing w:after="0" w:line="24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3B1A0831" w14:textId="77777777" w:rsidR="006F51F3" w:rsidRPr="00F002A0" w:rsidRDefault="006F51F3" w:rsidP="006F51F3">
      <w:pPr>
        <w:rPr>
          <w:rFonts w:ascii="Arial" w:hAnsi="Arial" w:cs="Arial"/>
          <w:i/>
          <w:sz w:val="18"/>
          <w:szCs w:val="18"/>
        </w:rPr>
      </w:pPr>
    </w:p>
    <w:p w14:paraId="2E959C83" w14:textId="77777777" w:rsidR="00FF74AA" w:rsidRPr="00137586" w:rsidRDefault="00FF74AA" w:rsidP="00FF74AA">
      <w:pPr>
        <w:rPr>
          <w:rFonts w:ascii="Arial" w:hAnsi="Arial" w:cs="Arial"/>
          <w:i/>
          <w:sz w:val="18"/>
          <w:szCs w:val="18"/>
        </w:rPr>
      </w:pPr>
    </w:p>
    <w:p w14:paraId="3CA20D81" w14:textId="2B2CCD33" w:rsidR="00FF74AA" w:rsidRPr="00137586" w:rsidRDefault="00FF74AA" w:rsidP="00FF74AA">
      <w:pPr>
        <w:rPr>
          <w:rFonts w:ascii="Arial" w:hAnsi="Arial" w:cs="Arial"/>
          <w:i/>
          <w:sz w:val="18"/>
          <w:szCs w:val="18"/>
        </w:rPr>
      </w:pPr>
      <w:r w:rsidRPr="00137586">
        <w:rPr>
          <w:rFonts w:ascii="Arial" w:hAnsi="Arial" w:cs="Arial"/>
          <w:i/>
          <w:sz w:val="18"/>
          <w:szCs w:val="18"/>
        </w:rPr>
        <w:t>*</w:t>
      </w:r>
      <w:r w:rsidR="006F51F3">
        <w:rPr>
          <w:rFonts w:ascii="Arial" w:hAnsi="Arial" w:cs="Arial"/>
          <w:i/>
          <w:sz w:val="18"/>
          <w:szCs w:val="18"/>
        </w:rPr>
        <w:t>*</w:t>
      </w:r>
      <w:r w:rsidRPr="00137586">
        <w:rPr>
          <w:rFonts w:ascii="Arial" w:hAnsi="Arial" w:cs="Arial"/>
          <w:i/>
          <w:sz w:val="18"/>
          <w:szCs w:val="18"/>
        </w:rPr>
        <w:t xml:space="preserve"> V případě více </w:t>
      </w:r>
      <w:r w:rsidR="0008022A" w:rsidRPr="00137586">
        <w:rPr>
          <w:rFonts w:ascii="Arial" w:hAnsi="Arial" w:cs="Arial"/>
          <w:i/>
          <w:sz w:val="18"/>
          <w:szCs w:val="18"/>
        </w:rPr>
        <w:t>pod</w:t>
      </w:r>
      <w:r w:rsidRPr="00137586">
        <w:rPr>
          <w:rFonts w:ascii="Arial" w:hAnsi="Arial" w:cs="Arial"/>
          <w:i/>
          <w:sz w:val="18"/>
          <w:szCs w:val="18"/>
        </w:rPr>
        <w:t xml:space="preserve">dodavatelů přidá </w:t>
      </w:r>
      <w:r w:rsidR="00856065">
        <w:rPr>
          <w:rFonts w:ascii="Arial" w:hAnsi="Arial" w:cs="Arial"/>
          <w:i/>
          <w:sz w:val="18"/>
          <w:szCs w:val="18"/>
        </w:rPr>
        <w:t>dodavatel</w:t>
      </w:r>
      <w:r w:rsidRPr="00137586">
        <w:rPr>
          <w:rFonts w:ascii="Arial" w:hAnsi="Arial" w:cs="Arial"/>
          <w:i/>
          <w:sz w:val="18"/>
          <w:szCs w:val="18"/>
        </w:rPr>
        <w:t xml:space="preserve"> do tabulky příslušné řádky.</w:t>
      </w:r>
      <w:bookmarkStart w:id="1" w:name="_GoBack"/>
      <w:bookmarkEnd w:id="1"/>
    </w:p>
    <w:p w14:paraId="2FECE561" w14:textId="77777777" w:rsidR="00FF74AA" w:rsidRPr="00137586" w:rsidRDefault="00FF74AA" w:rsidP="00FF74AA">
      <w:pPr>
        <w:rPr>
          <w:rFonts w:ascii="Arial" w:hAnsi="Arial" w:cs="Arial"/>
        </w:rPr>
      </w:pPr>
    </w:p>
    <w:p w14:paraId="2E289A13" w14:textId="77777777" w:rsidR="00FF74AA" w:rsidRPr="00137586" w:rsidRDefault="00FF74AA" w:rsidP="00FF74AA">
      <w:pPr>
        <w:jc w:val="both"/>
        <w:outlineLvl w:val="0"/>
        <w:rPr>
          <w:rFonts w:ascii="Arial" w:hAnsi="Arial" w:cs="Arial"/>
        </w:rPr>
      </w:pPr>
    </w:p>
    <w:sectPr w:rsidR="00FF74AA" w:rsidRPr="00137586" w:rsidSect="00FF74AA">
      <w:headerReference w:type="even" r:id="rId11"/>
      <w:headerReference w:type="default" r:id="rId12"/>
      <w:footerReference w:type="default" r:id="rId13"/>
      <w:headerReference w:type="first" r:id="rId14"/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4C56DB" w14:textId="77777777" w:rsidR="00A2329F" w:rsidRDefault="00A2329F" w:rsidP="001F2A39">
      <w:r>
        <w:separator/>
      </w:r>
    </w:p>
  </w:endnote>
  <w:endnote w:type="continuationSeparator" w:id="0">
    <w:p w14:paraId="43BAE4DC" w14:textId="77777777" w:rsidR="00A2329F" w:rsidRDefault="00A2329F" w:rsidP="001F2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987D2" w14:textId="6FA49445" w:rsidR="008812EF" w:rsidRDefault="008812EF" w:rsidP="00815954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097F1889" wp14:editId="76D1F4AD">
              <wp:simplePos x="0" y="0"/>
              <wp:positionH relativeFrom="column">
                <wp:posOffset>0</wp:posOffset>
              </wp:positionH>
              <wp:positionV relativeFrom="paragraph">
                <wp:posOffset>55244</wp:posOffset>
              </wp:positionV>
              <wp:extent cx="5715000" cy="0"/>
              <wp:effectExtent l="0" t="0" r="19050" b="19050"/>
              <wp:wrapNone/>
              <wp:docPr id="3" name="Přímá spojnic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line w14:anchorId="119149D9" id="Přímá spojnice 3" o:spid="_x0000_s1026" style="position:absolute;flip:y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35pt" to="450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"/>
          </w:pict>
        </mc:Fallback>
      </mc:AlternateContent>
    </w:r>
  </w:p>
  <w:p w14:paraId="5EEC6C90" w14:textId="038C7F4C" w:rsidR="008812EF" w:rsidRPr="00893F31" w:rsidRDefault="008812EF" w:rsidP="00815954">
    <w:pPr>
      <w:pStyle w:val="Zhlav"/>
      <w:tabs>
        <w:tab w:val="clear" w:pos="4536"/>
        <w:tab w:val="center" w:pos="4320"/>
      </w:tabs>
      <w:rPr>
        <w:rFonts w:ascii="Arial" w:hAnsi="Arial" w:cs="Arial"/>
        <w:color w:val="808080"/>
      </w:rPr>
    </w:pPr>
    <w:r w:rsidRPr="00893F31">
      <w:rPr>
        <w:rFonts w:ascii="Arial" w:hAnsi="Arial" w:cs="Arial"/>
        <w:color w:val="808080"/>
        <w:spacing w:val="16"/>
        <w:sz w:val="16"/>
        <w:szCs w:val="16"/>
      </w:rPr>
      <w:t>Český rozhlas, Vinohradská 12 ∙ Praha 2 ∙ 120 99</w:t>
    </w:r>
    <w:r w:rsidRPr="00893F31">
      <w:rPr>
        <w:rFonts w:ascii="Arial" w:hAnsi="Arial" w:cs="Arial"/>
        <w:color w:val="808080"/>
        <w:spacing w:val="16"/>
        <w:sz w:val="16"/>
        <w:szCs w:val="16"/>
      </w:rPr>
      <w:tab/>
    </w:r>
    <w:r w:rsidRPr="00893F31">
      <w:rPr>
        <w:rFonts w:ascii="Arial" w:hAnsi="Arial" w:cs="Arial"/>
        <w:color w:val="808080"/>
        <w:spacing w:val="16"/>
        <w:sz w:val="16"/>
        <w:szCs w:val="16"/>
      </w:rPr>
      <w:tab/>
      <w:t xml:space="preserve">strana: </w:t>
    </w:r>
    <w:r w:rsidRPr="00893F31">
      <w:rPr>
        <w:rStyle w:val="slostrnky"/>
        <w:rFonts w:ascii="Arial" w:hAnsi="Arial" w:cs="Arial"/>
        <w:color w:val="808080"/>
        <w:sz w:val="20"/>
        <w:szCs w:val="20"/>
      </w:rPr>
      <w:fldChar w:fldCharType="begin"/>
    </w:r>
    <w:r w:rsidRPr="00893F31">
      <w:rPr>
        <w:rStyle w:val="slostrnky"/>
        <w:rFonts w:ascii="Arial" w:hAnsi="Arial" w:cs="Arial"/>
        <w:color w:val="808080"/>
        <w:sz w:val="20"/>
        <w:szCs w:val="20"/>
      </w:rPr>
      <w:instrText xml:space="preserve"> PAGE </w:instrText>
    </w:r>
    <w:r w:rsidRPr="00893F31">
      <w:rPr>
        <w:rStyle w:val="slostrnky"/>
        <w:rFonts w:ascii="Arial" w:hAnsi="Arial" w:cs="Arial"/>
        <w:color w:val="808080"/>
        <w:sz w:val="20"/>
        <w:szCs w:val="20"/>
      </w:rPr>
      <w:fldChar w:fldCharType="separate"/>
    </w:r>
    <w:r w:rsidR="006F51F3">
      <w:rPr>
        <w:rStyle w:val="slostrnky"/>
        <w:rFonts w:ascii="Arial" w:hAnsi="Arial" w:cs="Arial"/>
        <w:noProof/>
        <w:color w:val="808080"/>
        <w:sz w:val="20"/>
        <w:szCs w:val="20"/>
      </w:rPr>
      <w:t>1</w:t>
    </w:r>
    <w:r w:rsidRPr="00893F31">
      <w:rPr>
        <w:rStyle w:val="slostrnky"/>
        <w:rFonts w:ascii="Arial" w:hAnsi="Arial" w:cs="Arial"/>
        <w:color w:val="808080"/>
        <w:sz w:val="20"/>
        <w:szCs w:val="20"/>
      </w:rPr>
      <w:fldChar w:fldCharType="end"/>
    </w:r>
    <w:r w:rsidRPr="00893F31">
      <w:rPr>
        <w:rFonts w:ascii="Arial" w:hAnsi="Arial" w:cs="Arial"/>
        <w:color w:val="808080"/>
        <w:spacing w:val="16"/>
        <w:sz w:val="20"/>
        <w:szCs w:val="20"/>
      </w:rPr>
      <w:tab/>
    </w:r>
    <w:r w:rsidRPr="00893F31">
      <w:rPr>
        <w:rFonts w:ascii="Arial" w:hAnsi="Arial" w:cs="Arial"/>
        <w:color w:val="808080"/>
        <w:spacing w:val="16"/>
        <w:sz w:val="16"/>
        <w:szCs w:val="16"/>
      </w:rPr>
      <w:tab/>
    </w:r>
  </w:p>
  <w:p w14:paraId="2F0DB205" w14:textId="77777777" w:rsidR="008812EF" w:rsidRDefault="008812E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D7D97C" w14:textId="77777777" w:rsidR="00A2329F" w:rsidRDefault="00A2329F" w:rsidP="001F2A39">
      <w:r>
        <w:separator/>
      </w:r>
    </w:p>
  </w:footnote>
  <w:footnote w:type="continuationSeparator" w:id="0">
    <w:p w14:paraId="5E7C630C" w14:textId="77777777" w:rsidR="00A2329F" w:rsidRDefault="00A2329F" w:rsidP="001F2A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DEAB84" w14:textId="77777777" w:rsidR="008812EF" w:rsidRDefault="006F51F3">
    <w:pPr>
      <w:pStyle w:val="Zhlav"/>
    </w:pPr>
    <w:r>
      <w:rPr>
        <w:noProof/>
      </w:rPr>
      <w:pict w14:anchorId="356A904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1" type="#_x0000_t75" style="position:absolute;margin-left:0;margin-top:0;width:550.8pt;height:347.5pt;z-index:-251658240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98301D" w14:textId="30D2C5B3" w:rsidR="008812EF" w:rsidRDefault="008812EF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542E2645" wp14:editId="6E0E2C9F">
          <wp:simplePos x="0" y="0"/>
          <wp:positionH relativeFrom="page">
            <wp:posOffset>525145</wp:posOffset>
          </wp:positionH>
          <wp:positionV relativeFrom="page">
            <wp:posOffset>335915</wp:posOffset>
          </wp:positionV>
          <wp:extent cx="1513205" cy="32512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205" cy="325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285F04" w14:textId="77777777" w:rsidR="008812EF" w:rsidRDefault="006F51F3">
    <w:pPr>
      <w:pStyle w:val="Zhlav"/>
    </w:pPr>
    <w:r>
      <w:rPr>
        <w:noProof/>
      </w:rPr>
      <w:pict w14:anchorId="6BDCEF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style="position:absolute;margin-left:0;margin-top:0;width:550.8pt;height:347.5pt;z-index:-251659264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4"/>
    <w:multiLevelType w:val="singleLevel"/>
    <w:tmpl w:val="F62209D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i w:val="0"/>
        <w:sz w:val="20"/>
      </w:rPr>
    </w:lvl>
  </w:abstractNum>
  <w:abstractNum w:abstractNumId="4" w15:restartNumberingAfterBreak="0">
    <w:nsid w:val="0000000E"/>
    <w:multiLevelType w:val="multilevel"/>
    <w:tmpl w:val="0B82E682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12"/>
    <w:multiLevelType w:val="multilevel"/>
    <w:tmpl w:val="00000012"/>
    <w:name w:val="WW8Num17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decimal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6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i w:val="0"/>
      </w:rPr>
    </w:lvl>
  </w:abstractNum>
  <w:abstractNum w:abstractNumId="7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8" w15:restartNumberingAfterBreak="0">
    <w:nsid w:val="04AF5CA6"/>
    <w:multiLevelType w:val="hybridMultilevel"/>
    <w:tmpl w:val="1FA0A08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053312"/>
    <w:multiLevelType w:val="hybridMultilevel"/>
    <w:tmpl w:val="CE088EDA"/>
    <w:lvl w:ilvl="0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2082" w:hanging="360"/>
      </w:pPr>
    </w:lvl>
    <w:lvl w:ilvl="2" w:tplc="0405001B">
      <w:start w:val="1"/>
      <w:numFmt w:val="lowerRoman"/>
      <w:lvlText w:val="%3."/>
      <w:lvlJc w:val="right"/>
      <w:pPr>
        <w:ind w:left="2802" w:hanging="180"/>
      </w:pPr>
    </w:lvl>
    <w:lvl w:ilvl="3" w:tplc="0405000F">
      <w:start w:val="1"/>
      <w:numFmt w:val="decimal"/>
      <w:lvlText w:val="%4."/>
      <w:lvlJc w:val="left"/>
      <w:pPr>
        <w:ind w:left="3522" w:hanging="360"/>
      </w:pPr>
    </w:lvl>
    <w:lvl w:ilvl="4" w:tplc="04050019">
      <w:start w:val="1"/>
      <w:numFmt w:val="lowerLetter"/>
      <w:lvlText w:val="%5."/>
      <w:lvlJc w:val="left"/>
      <w:pPr>
        <w:ind w:left="4242" w:hanging="360"/>
      </w:pPr>
    </w:lvl>
    <w:lvl w:ilvl="5" w:tplc="0405001B">
      <w:start w:val="1"/>
      <w:numFmt w:val="lowerRoman"/>
      <w:lvlText w:val="%6."/>
      <w:lvlJc w:val="right"/>
      <w:pPr>
        <w:ind w:left="4962" w:hanging="180"/>
      </w:pPr>
    </w:lvl>
    <w:lvl w:ilvl="6" w:tplc="0405000F">
      <w:start w:val="1"/>
      <w:numFmt w:val="decimal"/>
      <w:lvlText w:val="%7."/>
      <w:lvlJc w:val="left"/>
      <w:pPr>
        <w:ind w:left="5682" w:hanging="360"/>
      </w:pPr>
    </w:lvl>
    <w:lvl w:ilvl="7" w:tplc="04050019">
      <w:start w:val="1"/>
      <w:numFmt w:val="lowerLetter"/>
      <w:lvlText w:val="%8."/>
      <w:lvlJc w:val="left"/>
      <w:pPr>
        <w:ind w:left="6402" w:hanging="360"/>
      </w:pPr>
    </w:lvl>
    <w:lvl w:ilvl="8" w:tplc="0405001B">
      <w:start w:val="1"/>
      <w:numFmt w:val="lowerRoman"/>
      <w:lvlText w:val="%9."/>
      <w:lvlJc w:val="right"/>
      <w:pPr>
        <w:ind w:left="7122" w:hanging="180"/>
      </w:pPr>
    </w:lvl>
  </w:abstractNum>
  <w:abstractNum w:abstractNumId="10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1" w15:restartNumberingAfterBreak="0">
    <w:nsid w:val="0F026873"/>
    <w:multiLevelType w:val="hybridMultilevel"/>
    <w:tmpl w:val="838CFC46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11C608EB"/>
    <w:multiLevelType w:val="hybridMultilevel"/>
    <w:tmpl w:val="7C94C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6668B4"/>
    <w:multiLevelType w:val="hybridMultilevel"/>
    <w:tmpl w:val="3B1C044E"/>
    <w:lvl w:ilvl="0" w:tplc="040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4" w15:restartNumberingAfterBreak="0">
    <w:nsid w:val="27385050"/>
    <w:multiLevelType w:val="multilevel"/>
    <w:tmpl w:val="19F2AB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II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 w15:restartNumberingAfterBreak="0">
    <w:nsid w:val="2C240AEF"/>
    <w:multiLevelType w:val="hybridMultilevel"/>
    <w:tmpl w:val="7C809772"/>
    <w:lvl w:ilvl="0" w:tplc="097C3F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44F10"/>
    <w:multiLevelType w:val="multilevel"/>
    <w:tmpl w:val="C2A02212"/>
    <w:numStyleLink w:val="List-Contract"/>
  </w:abstractNum>
  <w:abstractNum w:abstractNumId="17" w15:restartNumberingAfterBreak="0">
    <w:nsid w:val="396106DF"/>
    <w:multiLevelType w:val="hybridMultilevel"/>
    <w:tmpl w:val="BF7454EA"/>
    <w:lvl w:ilvl="0" w:tplc="C19AAB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0582292"/>
    <w:multiLevelType w:val="hybridMultilevel"/>
    <w:tmpl w:val="09787F66"/>
    <w:name w:val="WW8Num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585E2C"/>
    <w:multiLevelType w:val="hybridMultilevel"/>
    <w:tmpl w:val="18FCD7C0"/>
    <w:lvl w:ilvl="0" w:tplc="7778CD5E">
      <w:start w:val="1"/>
      <w:numFmt w:val="upperLetter"/>
      <w:pStyle w:val="Styl1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056A6C"/>
    <w:multiLevelType w:val="hybridMultilevel"/>
    <w:tmpl w:val="FFB8021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C592F89"/>
    <w:multiLevelType w:val="hybridMultilevel"/>
    <w:tmpl w:val="AB904268"/>
    <w:lvl w:ilvl="0" w:tplc="061CB188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B14E59"/>
    <w:multiLevelType w:val="hybridMultilevel"/>
    <w:tmpl w:val="BF7454EA"/>
    <w:lvl w:ilvl="0" w:tplc="C19AAB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E015042"/>
    <w:multiLevelType w:val="hybridMultilevel"/>
    <w:tmpl w:val="14344BA4"/>
    <w:lvl w:ilvl="0" w:tplc="2B6E81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F5454D"/>
    <w:multiLevelType w:val="hybridMultilevel"/>
    <w:tmpl w:val="1F520932"/>
    <w:lvl w:ilvl="0" w:tplc="2B409F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066D57"/>
    <w:multiLevelType w:val="multilevel"/>
    <w:tmpl w:val="CE0403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ascii="Arial" w:eastAsia="Times New Roman" w:hAnsi="Arial" w:cs="Arial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09D5F1D"/>
    <w:multiLevelType w:val="hybridMultilevel"/>
    <w:tmpl w:val="5504FB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705D4C"/>
    <w:multiLevelType w:val="hybridMultilevel"/>
    <w:tmpl w:val="5712BF9E"/>
    <w:lvl w:ilvl="0" w:tplc="A7B43C86">
      <w:start w:val="1"/>
      <w:numFmt w:val="lowerLetter"/>
      <w:pStyle w:val="VZanadpis4"/>
      <w:lvlText w:val="%1)"/>
      <w:lvlJc w:val="left"/>
      <w:pPr>
        <w:tabs>
          <w:tab w:val="num" w:pos="2880"/>
        </w:tabs>
        <w:ind w:left="2880" w:hanging="360"/>
      </w:p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E7F0B55"/>
    <w:multiLevelType w:val="hybridMultilevel"/>
    <w:tmpl w:val="C4323B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2D714C"/>
    <w:multiLevelType w:val="hybridMultilevel"/>
    <w:tmpl w:val="62EC5794"/>
    <w:lvl w:ilvl="0" w:tplc="040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0" w15:restartNumberingAfterBreak="0">
    <w:nsid w:val="615C5A27"/>
    <w:multiLevelType w:val="hybridMultilevel"/>
    <w:tmpl w:val="654A5690"/>
    <w:lvl w:ilvl="0" w:tplc="BEDC72FA">
      <w:start w:val="1"/>
      <w:numFmt w:val="bullet"/>
      <w:lvlText w:val="–"/>
      <w:lvlJc w:val="left"/>
      <w:pPr>
        <w:ind w:left="180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64683F69"/>
    <w:multiLevelType w:val="hybridMultilevel"/>
    <w:tmpl w:val="44DE7C72"/>
    <w:lvl w:ilvl="0" w:tplc="7442885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5228EB"/>
    <w:multiLevelType w:val="hybridMultilevel"/>
    <w:tmpl w:val="D396CA0E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81B2F52"/>
    <w:multiLevelType w:val="hybridMultilevel"/>
    <w:tmpl w:val="2194823A"/>
    <w:lvl w:ilvl="0" w:tplc="2B409F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8C57C3"/>
    <w:multiLevelType w:val="hybridMultilevel"/>
    <w:tmpl w:val="6302B3D2"/>
    <w:lvl w:ilvl="0" w:tplc="FA427BF2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5A2614"/>
    <w:multiLevelType w:val="hybridMultilevel"/>
    <w:tmpl w:val="0E5E9902"/>
    <w:lvl w:ilvl="0" w:tplc="097C3F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8830D7"/>
    <w:multiLevelType w:val="hybridMultilevel"/>
    <w:tmpl w:val="EE8C2D16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F166C53"/>
    <w:multiLevelType w:val="hybridMultilevel"/>
    <w:tmpl w:val="F4145A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655F79"/>
    <w:multiLevelType w:val="hybridMultilevel"/>
    <w:tmpl w:val="1F520932"/>
    <w:lvl w:ilvl="0" w:tplc="2B409F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 w15:restartNumberingAfterBreak="0">
    <w:nsid w:val="740B216B"/>
    <w:multiLevelType w:val="singleLevel"/>
    <w:tmpl w:val="0405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753B3A18"/>
    <w:multiLevelType w:val="hybridMultilevel"/>
    <w:tmpl w:val="BA2A978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8E07468"/>
    <w:multiLevelType w:val="hybridMultilevel"/>
    <w:tmpl w:val="C2FE0D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E8B7A51"/>
    <w:multiLevelType w:val="hybridMultilevel"/>
    <w:tmpl w:val="6EEE16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413341"/>
    <w:multiLevelType w:val="hybridMultilevel"/>
    <w:tmpl w:val="F4ECBF7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2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>
    <w:abstractNumId w:val="15"/>
  </w:num>
  <w:num w:numId="5">
    <w:abstractNumId w:val="19"/>
  </w:num>
  <w:num w:numId="6">
    <w:abstractNumId w:val="34"/>
  </w:num>
  <w:num w:numId="7">
    <w:abstractNumId w:val="21"/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0"/>
  </w:num>
  <w:num w:numId="10">
    <w:abstractNumId w:val="39"/>
  </w:num>
  <w:num w:numId="11">
    <w:abstractNumId w:val="5"/>
  </w:num>
  <w:num w:numId="12">
    <w:abstractNumId w:val="41"/>
  </w:num>
  <w:num w:numId="13">
    <w:abstractNumId w:val="22"/>
  </w:num>
  <w:num w:numId="14">
    <w:abstractNumId w:val="23"/>
  </w:num>
  <w:num w:numId="15">
    <w:abstractNumId w:val="35"/>
  </w:num>
  <w:num w:numId="16">
    <w:abstractNumId w:val="32"/>
  </w:num>
  <w:num w:numId="17">
    <w:abstractNumId w:val="28"/>
  </w:num>
  <w:num w:numId="18">
    <w:abstractNumId w:val="31"/>
  </w:num>
  <w:num w:numId="19">
    <w:abstractNumId w:val="13"/>
  </w:num>
  <w:num w:numId="20">
    <w:abstractNumId w:val="36"/>
  </w:num>
  <w:num w:numId="21">
    <w:abstractNumId w:val="11"/>
  </w:num>
  <w:num w:numId="22">
    <w:abstractNumId w:val="44"/>
  </w:num>
  <w:num w:numId="23">
    <w:abstractNumId w:val="17"/>
  </w:num>
  <w:num w:numId="24">
    <w:abstractNumId w:val="26"/>
  </w:num>
  <w:num w:numId="25">
    <w:abstractNumId w:val="43"/>
  </w:num>
  <w:num w:numId="2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8"/>
  </w:num>
  <w:num w:numId="29">
    <w:abstractNumId w:val="10"/>
  </w:num>
  <w:num w:numId="30">
    <w:abstractNumId w:val="16"/>
    <w:lvlOverride w:ilvl="0">
      <w:lvl w:ilvl="0">
        <w:start w:val="1"/>
        <w:numFmt w:val="decimal"/>
        <w:pStyle w:val="Heading-Number-ContractCzechRadio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ListNumber-ContractCzechRadio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ListLetter-ContractCzechRadio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31">
    <w:abstractNumId w:val="1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2">
    <w:abstractNumId w:val="16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3">
    <w:abstractNumId w:val="37"/>
  </w:num>
  <w:num w:numId="34">
    <w:abstractNumId w:val="30"/>
  </w:num>
  <w:num w:numId="3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33"/>
  </w:num>
  <w:num w:numId="38">
    <w:abstractNumId w:val="38"/>
  </w:num>
  <w:num w:numId="3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7"/>
  </w:num>
  <w:num w:numId="41">
    <w:abstractNumId w:val="30"/>
  </w:num>
  <w:num w:numId="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9"/>
  </w:num>
  <w:num w:numId="46">
    <w:abstractNumId w:val="20"/>
  </w:num>
  <w:num w:numId="47">
    <w:abstractNumId w:val="1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4AA"/>
    <w:rsid w:val="00001D47"/>
    <w:rsid w:val="00006535"/>
    <w:rsid w:val="0000758B"/>
    <w:rsid w:val="000101CE"/>
    <w:rsid w:val="00011909"/>
    <w:rsid w:val="00012CEB"/>
    <w:rsid w:val="00013155"/>
    <w:rsid w:val="00013259"/>
    <w:rsid w:val="00020887"/>
    <w:rsid w:val="00020F7B"/>
    <w:rsid w:val="00021EBC"/>
    <w:rsid w:val="0002469E"/>
    <w:rsid w:val="00026CF2"/>
    <w:rsid w:val="00027A31"/>
    <w:rsid w:val="00031619"/>
    <w:rsid w:val="00033BE3"/>
    <w:rsid w:val="00036594"/>
    <w:rsid w:val="00037997"/>
    <w:rsid w:val="00040D00"/>
    <w:rsid w:val="000505E2"/>
    <w:rsid w:val="00052AAE"/>
    <w:rsid w:val="00055C64"/>
    <w:rsid w:val="00056651"/>
    <w:rsid w:val="00057D64"/>
    <w:rsid w:val="00063514"/>
    <w:rsid w:val="00065C2D"/>
    <w:rsid w:val="00065F69"/>
    <w:rsid w:val="00066411"/>
    <w:rsid w:val="000671AE"/>
    <w:rsid w:val="0007419B"/>
    <w:rsid w:val="0008022A"/>
    <w:rsid w:val="000839BF"/>
    <w:rsid w:val="00085890"/>
    <w:rsid w:val="000A23D2"/>
    <w:rsid w:val="000A4E5A"/>
    <w:rsid w:val="000A7A3A"/>
    <w:rsid w:val="000B2178"/>
    <w:rsid w:val="000B3972"/>
    <w:rsid w:val="000B4D2B"/>
    <w:rsid w:val="000B5B2D"/>
    <w:rsid w:val="000B7C84"/>
    <w:rsid w:val="000C0F5F"/>
    <w:rsid w:val="000C1844"/>
    <w:rsid w:val="000C639E"/>
    <w:rsid w:val="000D05C5"/>
    <w:rsid w:val="000D3564"/>
    <w:rsid w:val="000D6201"/>
    <w:rsid w:val="000D64DA"/>
    <w:rsid w:val="000D79A2"/>
    <w:rsid w:val="000E0C4E"/>
    <w:rsid w:val="000E182D"/>
    <w:rsid w:val="000E1B41"/>
    <w:rsid w:val="000E50C1"/>
    <w:rsid w:val="000E5C60"/>
    <w:rsid w:val="000E7CE9"/>
    <w:rsid w:val="000F17E1"/>
    <w:rsid w:val="000F6C86"/>
    <w:rsid w:val="000F7B66"/>
    <w:rsid w:val="00103166"/>
    <w:rsid w:val="00106EF2"/>
    <w:rsid w:val="00110B88"/>
    <w:rsid w:val="00112F3B"/>
    <w:rsid w:val="00113175"/>
    <w:rsid w:val="00113288"/>
    <w:rsid w:val="00113D3E"/>
    <w:rsid w:val="00114793"/>
    <w:rsid w:val="001173F5"/>
    <w:rsid w:val="0012273B"/>
    <w:rsid w:val="00124353"/>
    <w:rsid w:val="00130364"/>
    <w:rsid w:val="001318AD"/>
    <w:rsid w:val="00133FF6"/>
    <w:rsid w:val="00134DB2"/>
    <w:rsid w:val="00137586"/>
    <w:rsid w:val="001427FA"/>
    <w:rsid w:val="0015462E"/>
    <w:rsid w:val="00160CE1"/>
    <w:rsid w:val="00161873"/>
    <w:rsid w:val="00167E98"/>
    <w:rsid w:val="00167F81"/>
    <w:rsid w:val="00173C6D"/>
    <w:rsid w:val="00174ABA"/>
    <w:rsid w:val="00174AE4"/>
    <w:rsid w:val="00175770"/>
    <w:rsid w:val="00176F6C"/>
    <w:rsid w:val="00182370"/>
    <w:rsid w:val="0018294C"/>
    <w:rsid w:val="00182F2B"/>
    <w:rsid w:val="00183ACE"/>
    <w:rsid w:val="001846F7"/>
    <w:rsid w:val="0018541F"/>
    <w:rsid w:val="00193257"/>
    <w:rsid w:val="00194DFD"/>
    <w:rsid w:val="001969A2"/>
    <w:rsid w:val="001A0DD3"/>
    <w:rsid w:val="001A3367"/>
    <w:rsid w:val="001A7380"/>
    <w:rsid w:val="001B205A"/>
    <w:rsid w:val="001B44D6"/>
    <w:rsid w:val="001B51D8"/>
    <w:rsid w:val="001B7B6A"/>
    <w:rsid w:val="001C0BDD"/>
    <w:rsid w:val="001D0E0E"/>
    <w:rsid w:val="001D0EF7"/>
    <w:rsid w:val="001D2652"/>
    <w:rsid w:val="001D2DE0"/>
    <w:rsid w:val="001D46F4"/>
    <w:rsid w:val="001D4ABA"/>
    <w:rsid w:val="001D5948"/>
    <w:rsid w:val="001E64D2"/>
    <w:rsid w:val="001F2A39"/>
    <w:rsid w:val="001F386A"/>
    <w:rsid w:val="001F4FF5"/>
    <w:rsid w:val="00205674"/>
    <w:rsid w:val="00205F18"/>
    <w:rsid w:val="00212C39"/>
    <w:rsid w:val="00214F5C"/>
    <w:rsid w:val="00215BA0"/>
    <w:rsid w:val="002161B4"/>
    <w:rsid w:val="002203AE"/>
    <w:rsid w:val="0022105B"/>
    <w:rsid w:val="0022190C"/>
    <w:rsid w:val="00223CF0"/>
    <w:rsid w:val="00225047"/>
    <w:rsid w:val="00230029"/>
    <w:rsid w:val="002330F6"/>
    <w:rsid w:val="00233946"/>
    <w:rsid w:val="0023432E"/>
    <w:rsid w:val="0024253E"/>
    <w:rsid w:val="00242DF9"/>
    <w:rsid w:val="002435A1"/>
    <w:rsid w:val="00244161"/>
    <w:rsid w:val="00256539"/>
    <w:rsid w:val="0026016A"/>
    <w:rsid w:val="0026107D"/>
    <w:rsid w:val="00262D96"/>
    <w:rsid w:val="0026677E"/>
    <w:rsid w:val="00270D7E"/>
    <w:rsid w:val="002720D0"/>
    <w:rsid w:val="0027507C"/>
    <w:rsid w:val="0027734B"/>
    <w:rsid w:val="002847D8"/>
    <w:rsid w:val="0028694F"/>
    <w:rsid w:val="00287E0E"/>
    <w:rsid w:val="00291C00"/>
    <w:rsid w:val="0029233F"/>
    <w:rsid w:val="0029446B"/>
    <w:rsid w:val="002967D7"/>
    <w:rsid w:val="002A1A55"/>
    <w:rsid w:val="002A267A"/>
    <w:rsid w:val="002A4C46"/>
    <w:rsid w:val="002B37CE"/>
    <w:rsid w:val="002B3BA9"/>
    <w:rsid w:val="002C2791"/>
    <w:rsid w:val="002C3CDA"/>
    <w:rsid w:val="002C438F"/>
    <w:rsid w:val="002C6D1D"/>
    <w:rsid w:val="002D2BE3"/>
    <w:rsid w:val="002D2E77"/>
    <w:rsid w:val="002F1826"/>
    <w:rsid w:val="002F1FD8"/>
    <w:rsid w:val="003010DF"/>
    <w:rsid w:val="00301559"/>
    <w:rsid w:val="00303127"/>
    <w:rsid w:val="00305D03"/>
    <w:rsid w:val="00311BF1"/>
    <w:rsid w:val="00320D02"/>
    <w:rsid w:val="00322635"/>
    <w:rsid w:val="00323919"/>
    <w:rsid w:val="00327A6A"/>
    <w:rsid w:val="0033375D"/>
    <w:rsid w:val="003408F7"/>
    <w:rsid w:val="00341851"/>
    <w:rsid w:val="00341EC8"/>
    <w:rsid w:val="003531B5"/>
    <w:rsid w:val="0036024C"/>
    <w:rsid w:val="0036348C"/>
    <w:rsid w:val="0037009C"/>
    <w:rsid w:val="00370A04"/>
    <w:rsid w:val="00370A65"/>
    <w:rsid w:val="00372434"/>
    <w:rsid w:val="003725E6"/>
    <w:rsid w:val="003737D8"/>
    <w:rsid w:val="003761F5"/>
    <w:rsid w:val="003817C9"/>
    <w:rsid w:val="00381976"/>
    <w:rsid w:val="00381EDD"/>
    <w:rsid w:val="003821E0"/>
    <w:rsid w:val="0038472A"/>
    <w:rsid w:val="003865AC"/>
    <w:rsid w:val="003866AB"/>
    <w:rsid w:val="00386895"/>
    <w:rsid w:val="00390425"/>
    <w:rsid w:val="00390FDD"/>
    <w:rsid w:val="003965FD"/>
    <w:rsid w:val="0039785B"/>
    <w:rsid w:val="003A32E2"/>
    <w:rsid w:val="003A4CFE"/>
    <w:rsid w:val="003B2403"/>
    <w:rsid w:val="003B5B87"/>
    <w:rsid w:val="003B7679"/>
    <w:rsid w:val="003C1C80"/>
    <w:rsid w:val="003D05A1"/>
    <w:rsid w:val="003D16A8"/>
    <w:rsid w:val="003D7A8A"/>
    <w:rsid w:val="003E1052"/>
    <w:rsid w:val="003E2E85"/>
    <w:rsid w:val="003F0C04"/>
    <w:rsid w:val="003F772B"/>
    <w:rsid w:val="004010D2"/>
    <w:rsid w:val="00401D21"/>
    <w:rsid w:val="004052E9"/>
    <w:rsid w:val="00407175"/>
    <w:rsid w:val="004104E2"/>
    <w:rsid w:val="00410C3A"/>
    <w:rsid w:val="00413C85"/>
    <w:rsid w:val="0041424D"/>
    <w:rsid w:val="00415CB7"/>
    <w:rsid w:val="00427C44"/>
    <w:rsid w:val="0043075E"/>
    <w:rsid w:val="00430BD7"/>
    <w:rsid w:val="00434DC2"/>
    <w:rsid w:val="00441D7E"/>
    <w:rsid w:val="00447D7D"/>
    <w:rsid w:val="0045093D"/>
    <w:rsid w:val="00451BF4"/>
    <w:rsid w:val="004620A1"/>
    <w:rsid w:val="004664DF"/>
    <w:rsid w:val="00467B95"/>
    <w:rsid w:val="00471A8E"/>
    <w:rsid w:val="00472A43"/>
    <w:rsid w:val="004779F5"/>
    <w:rsid w:val="00481D63"/>
    <w:rsid w:val="00481DCE"/>
    <w:rsid w:val="00485E4E"/>
    <w:rsid w:val="00487393"/>
    <w:rsid w:val="004903E6"/>
    <w:rsid w:val="00491232"/>
    <w:rsid w:val="0049277C"/>
    <w:rsid w:val="00492D11"/>
    <w:rsid w:val="004931BA"/>
    <w:rsid w:val="00493631"/>
    <w:rsid w:val="00493BDE"/>
    <w:rsid w:val="00497B61"/>
    <w:rsid w:val="00497EFA"/>
    <w:rsid w:val="004A1681"/>
    <w:rsid w:val="004A3C7E"/>
    <w:rsid w:val="004A7D12"/>
    <w:rsid w:val="004B09A5"/>
    <w:rsid w:val="004B376F"/>
    <w:rsid w:val="004B4845"/>
    <w:rsid w:val="004B48F7"/>
    <w:rsid w:val="004B693D"/>
    <w:rsid w:val="004C7F5C"/>
    <w:rsid w:val="004D20E9"/>
    <w:rsid w:val="004D2194"/>
    <w:rsid w:val="004D5427"/>
    <w:rsid w:val="004D69A3"/>
    <w:rsid w:val="004D730D"/>
    <w:rsid w:val="004E03BC"/>
    <w:rsid w:val="004E46B0"/>
    <w:rsid w:val="004E4FAC"/>
    <w:rsid w:val="004E5F02"/>
    <w:rsid w:val="004F0A6A"/>
    <w:rsid w:val="004F60AB"/>
    <w:rsid w:val="004F7CD5"/>
    <w:rsid w:val="005006C9"/>
    <w:rsid w:val="005044CC"/>
    <w:rsid w:val="0050672D"/>
    <w:rsid w:val="005076E1"/>
    <w:rsid w:val="00510D59"/>
    <w:rsid w:val="00522B7B"/>
    <w:rsid w:val="00524273"/>
    <w:rsid w:val="00524948"/>
    <w:rsid w:val="00524EDA"/>
    <w:rsid w:val="00527100"/>
    <w:rsid w:val="005324B3"/>
    <w:rsid w:val="00532B35"/>
    <w:rsid w:val="0053509B"/>
    <w:rsid w:val="00535919"/>
    <w:rsid w:val="00536460"/>
    <w:rsid w:val="00540810"/>
    <w:rsid w:val="00543531"/>
    <w:rsid w:val="005443BB"/>
    <w:rsid w:val="005456E4"/>
    <w:rsid w:val="0055412A"/>
    <w:rsid w:val="005563BC"/>
    <w:rsid w:val="00557404"/>
    <w:rsid w:val="00557CC4"/>
    <w:rsid w:val="005616F7"/>
    <w:rsid w:val="0056346D"/>
    <w:rsid w:val="00564D82"/>
    <w:rsid w:val="00565D6E"/>
    <w:rsid w:val="005672E7"/>
    <w:rsid w:val="00572917"/>
    <w:rsid w:val="00577104"/>
    <w:rsid w:val="005811EB"/>
    <w:rsid w:val="005825FC"/>
    <w:rsid w:val="00582F51"/>
    <w:rsid w:val="00583032"/>
    <w:rsid w:val="00591898"/>
    <w:rsid w:val="0059264B"/>
    <w:rsid w:val="005A0E7F"/>
    <w:rsid w:val="005B2AE1"/>
    <w:rsid w:val="005B371E"/>
    <w:rsid w:val="005B3D98"/>
    <w:rsid w:val="005C3534"/>
    <w:rsid w:val="005C42D7"/>
    <w:rsid w:val="005C7D76"/>
    <w:rsid w:val="005D0EAD"/>
    <w:rsid w:val="005D4FE1"/>
    <w:rsid w:val="005D6E41"/>
    <w:rsid w:val="005D6E84"/>
    <w:rsid w:val="005E0377"/>
    <w:rsid w:val="005F0B85"/>
    <w:rsid w:val="005F0D2A"/>
    <w:rsid w:val="005F2466"/>
    <w:rsid w:val="005F2C10"/>
    <w:rsid w:val="005F3A9B"/>
    <w:rsid w:val="006000E3"/>
    <w:rsid w:val="00600EFF"/>
    <w:rsid w:val="00603A62"/>
    <w:rsid w:val="00605E26"/>
    <w:rsid w:val="00610637"/>
    <w:rsid w:val="00610CF6"/>
    <w:rsid w:val="0061302F"/>
    <w:rsid w:val="0061357A"/>
    <w:rsid w:val="006154DB"/>
    <w:rsid w:val="0061554B"/>
    <w:rsid w:val="006266BB"/>
    <w:rsid w:val="00630BC4"/>
    <w:rsid w:val="00632977"/>
    <w:rsid w:val="006331C4"/>
    <w:rsid w:val="006343C4"/>
    <w:rsid w:val="00642DF7"/>
    <w:rsid w:val="006438F1"/>
    <w:rsid w:val="00645C77"/>
    <w:rsid w:val="00651464"/>
    <w:rsid w:val="00654700"/>
    <w:rsid w:val="00656AF8"/>
    <w:rsid w:val="00657478"/>
    <w:rsid w:val="0066456A"/>
    <w:rsid w:val="006739E2"/>
    <w:rsid w:val="006744B4"/>
    <w:rsid w:val="00674815"/>
    <w:rsid w:val="0068332E"/>
    <w:rsid w:val="00692EA6"/>
    <w:rsid w:val="006959E1"/>
    <w:rsid w:val="00696CCD"/>
    <w:rsid w:val="00697546"/>
    <w:rsid w:val="006A4325"/>
    <w:rsid w:val="006A6B98"/>
    <w:rsid w:val="006B2BAB"/>
    <w:rsid w:val="006B5CB0"/>
    <w:rsid w:val="006C0AA1"/>
    <w:rsid w:val="006C336A"/>
    <w:rsid w:val="006E07EC"/>
    <w:rsid w:val="006E14B9"/>
    <w:rsid w:val="006E6A8E"/>
    <w:rsid w:val="006E6D87"/>
    <w:rsid w:val="006F064F"/>
    <w:rsid w:val="006F24AC"/>
    <w:rsid w:val="006F51F3"/>
    <w:rsid w:val="006F62CE"/>
    <w:rsid w:val="006F692F"/>
    <w:rsid w:val="006F7534"/>
    <w:rsid w:val="00701338"/>
    <w:rsid w:val="00703EA7"/>
    <w:rsid w:val="00707437"/>
    <w:rsid w:val="00712A48"/>
    <w:rsid w:val="00714D56"/>
    <w:rsid w:val="0071505B"/>
    <w:rsid w:val="007162B7"/>
    <w:rsid w:val="0071651E"/>
    <w:rsid w:val="00721537"/>
    <w:rsid w:val="00723A0F"/>
    <w:rsid w:val="00723BFE"/>
    <w:rsid w:val="0072412A"/>
    <w:rsid w:val="007269BB"/>
    <w:rsid w:val="007307B1"/>
    <w:rsid w:val="00730A13"/>
    <w:rsid w:val="00731663"/>
    <w:rsid w:val="0073198B"/>
    <w:rsid w:val="00733187"/>
    <w:rsid w:val="00733BE4"/>
    <w:rsid w:val="00743C93"/>
    <w:rsid w:val="00747E8A"/>
    <w:rsid w:val="007505DD"/>
    <w:rsid w:val="00750642"/>
    <w:rsid w:val="007528F7"/>
    <w:rsid w:val="00754BBE"/>
    <w:rsid w:val="00757ECF"/>
    <w:rsid w:val="007613EA"/>
    <w:rsid w:val="0076275B"/>
    <w:rsid w:val="007650EC"/>
    <w:rsid w:val="007669A9"/>
    <w:rsid w:val="0076726D"/>
    <w:rsid w:val="007675C5"/>
    <w:rsid w:val="00767BFA"/>
    <w:rsid w:val="00767F2B"/>
    <w:rsid w:val="0077033D"/>
    <w:rsid w:val="00770890"/>
    <w:rsid w:val="00770956"/>
    <w:rsid w:val="007747C8"/>
    <w:rsid w:val="007848AC"/>
    <w:rsid w:val="00785927"/>
    <w:rsid w:val="00794F0E"/>
    <w:rsid w:val="00795889"/>
    <w:rsid w:val="007A00DD"/>
    <w:rsid w:val="007A1343"/>
    <w:rsid w:val="007B1024"/>
    <w:rsid w:val="007B2110"/>
    <w:rsid w:val="007B37A3"/>
    <w:rsid w:val="007B391D"/>
    <w:rsid w:val="007B58A6"/>
    <w:rsid w:val="007C3772"/>
    <w:rsid w:val="007C3883"/>
    <w:rsid w:val="007C42A8"/>
    <w:rsid w:val="007C4F94"/>
    <w:rsid w:val="007C6D4C"/>
    <w:rsid w:val="007C7F76"/>
    <w:rsid w:val="007D2899"/>
    <w:rsid w:val="007D291E"/>
    <w:rsid w:val="007D366B"/>
    <w:rsid w:val="007D58C1"/>
    <w:rsid w:val="007E1155"/>
    <w:rsid w:val="007E316F"/>
    <w:rsid w:val="007E47E3"/>
    <w:rsid w:val="007E7609"/>
    <w:rsid w:val="007E7E7B"/>
    <w:rsid w:val="007F23D5"/>
    <w:rsid w:val="007F29AB"/>
    <w:rsid w:val="007F2D1A"/>
    <w:rsid w:val="007F311C"/>
    <w:rsid w:val="007F4B1E"/>
    <w:rsid w:val="00801961"/>
    <w:rsid w:val="0080263B"/>
    <w:rsid w:val="008107C0"/>
    <w:rsid w:val="00814BA3"/>
    <w:rsid w:val="00815954"/>
    <w:rsid w:val="008169CE"/>
    <w:rsid w:val="00820B84"/>
    <w:rsid w:val="0082142D"/>
    <w:rsid w:val="00823EB9"/>
    <w:rsid w:val="00825BB6"/>
    <w:rsid w:val="008264BF"/>
    <w:rsid w:val="00840902"/>
    <w:rsid w:val="00842BEF"/>
    <w:rsid w:val="00845786"/>
    <w:rsid w:val="00845E78"/>
    <w:rsid w:val="008476DA"/>
    <w:rsid w:val="00847E7F"/>
    <w:rsid w:val="00850D32"/>
    <w:rsid w:val="00852848"/>
    <w:rsid w:val="008556D8"/>
    <w:rsid w:val="00856065"/>
    <w:rsid w:val="00860EB6"/>
    <w:rsid w:val="00861192"/>
    <w:rsid w:val="008611C4"/>
    <w:rsid w:val="00861A31"/>
    <w:rsid w:val="0086599A"/>
    <w:rsid w:val="00875019"/>
    <w:rsid w:val="008769B7"/>
    <w:rsid w:val="00877BA4"/>
    <w:rsid w:val="008812EF"/>
    <w:rsid w:val="00882CBF"/>
    <w:rsid w:val="00885BFA"/>
    <w:rsid w:val="008872E0"/>
    <w:rsid w:val="00887D69"/>
    <w:rsid w:val="00890A3C"/>
    <w:rsid w:val="00890C76"/>
    <w:rsid w:val="0089251F"/>
    <w:rsid w:val="00897F42"/>
    <w:rsid w:val="008A308C"/>
    <w:rsid w:val="008A348C"/>
    <w:rsid w:val="008A3EF1"/>
    <w:rsid w:val="008B6E09"/>
    <w:rsid w:val="008C54AE"/>
    <w:rsid w:val="008D25F6"/>
    <w:rsid w:val="008D2ECA"/>
    <w:rsid w:val="008D4F45"/>
    <w:rsid w:val="008D55D8"/>
    <w:rsid w:val="008D57F4"/>
    <w:rsid w:val="008D58B8"/>
    <w:rsid w:val="008D696A"/>
    <w:rsid w:val="008E5DCF"/>
    <w:rsid w:val="008F43CC"/>
    <w:rsid w:val="00901F5E"/>
    <w:rsid w:val="00903F52"/>
    <w:rsid w:val="009063F3"/>
    <w:rsid w:val="00906557"/>
    <w:rsid w:val="00906EB3"/>
    <w:rsid w:val="0091078B"/>
    <w:rsid w:val="00912991"/>
    <w:rsid w:val="009221FD"/>
    <w:rsid w:val="009305B6"/>
    <w:rsid w:val="00931EF6"/>
    <w:rsid w:val="00932E7E"/>
    <w:rsid w:val="00933EED"/>
    <w:rsid w:val="00933FA8"/>
    <w:rsid w:val="00935ABC"/>
    <w:rsid w:val="00936A18"/>
    <w:rsid w:val="0093703C"/>
    <w:rsid w:val="00942235"/>
    <w:rsid w:val="009453A0"/>
    <w:rsid w:val="009529A5"/>
    <w:rsid w:val="009540F1"/>
    <w:rsid w:val="0096146E"/>
    <w:rsid w:val="00961955"/>
    <w:rsid w:val="0096383D"/>
    <w:rsid w:val="00965B77"/>
    <w:rsid w:val="00966806"/>
    <w:rsid w:val="00967130"/>
    <w:rsid w:val="0097098D"/>
    <w:rsid w:val="00980B38"/>
    <w:rsid w:val="00981DD1"/>
    <w:rsid w:val="009830C3"/>
    <w:rsid w:val="00984D89"/>
    <w:rsid w:val="00986059"/>
    <w:rsid w:val="009866CA"/>
    <w:rsid w:val="009934E0"/>
    <w:rsid w:val="00993A63"/>
    <w:rsid w:val="00995CD6"/>
    <w:rsid w:val="00995EA0"/>
    <w:rsid w:val="00997861"/>
    <w:rsid w:val="009A224D"/>
    <w:rsid w:val="009A3BF5"/>
    <w:rsid w:val="009A4726"/>
    <w:rsid w:val="009A4FF9"/>
    <w:rsid w:val="009A5105"/>
    <w:rsid w:val="009A6CD4"/>
    <w:rsid w:val="009B0089"/>
    <w:rsid w:val="009B0610"/>
    <w:rsid w:val="009B31F9"/>
    <w:rsid w:val="009B41A4"/>
    <w:rsid w:val="009C0D8E"/>
    <w:rsid w:val="009C2FCE"/>
    <w:rsid w:val="009C4D89"/>
    <w:rsid w:val="009C78C9"/>
    <w:rsid w:val="009C7953"/>
    <w:rsid w:val="009D1AF9"/>
    <w:rsid w:val="009D5DAA"/>
    <w:rsid w:val="009E5CA8"/>
    <w:rsid w:val="009F7B38"/>
    <w:rsid w:val="00A00515"/>
    <w:rsid w:val="00A03F3C"/>
    <w:rsid w:val="00A04450"/>
    <w:rsid w:val="00A045F0"/>
    <w:rsid w:val="00A13A97"/>
    <w:rsid w:val="00A1667D"/>
    <w:rsid w:val="00A2329F"/>
    <w:rsid w:val="00A2359B"/>
    <w:rsid w:val="00A249E4"/>
    <w:rsid w:val="00A2525B"/>
    <w:rsid w:val="00A26FDC"/>
    <w:rsid w:val="00A37143"/>
    <w:rsid w:val="00A37D69"/>
    <w:rsid w:val="00A40386"/>
    <w:rsid w:val="00A41FD7"/>
    <w:rsid w:val="00A42CDE"/>
    <w:rsid w:val="00A45EE3"/>
    <w:rsid w:val="00A47A11"/>
    <w:rsid w:val="00A513B0"/>
    <w:rsid w:val="00A5760E"/>
    <w:rsid w:val="00A6102F"/>
    <w:rsid w:val="00A614FC"/>
    <w:rsid w:val="00A61677"/>
    <w:rsid w:val="00A7022A"/>
    <w:rsid w:val="00A710D3"/>
    <w:rsid w:val="00A7128C"/>
    <w:rsid w:val="00A7324E"/>
    <w:rsid w:val="00A73B1D"/>
    <w:rsid w:val="00A73E5B"/>
    <w:rsid w:val="00A77016"/>
    <w:rsid w:val="00A7773C"/>
    <w:rsid w:val="00A80BFE"/>
    <w:rsid w:val="00A8259D"/>
    <w:rsid w:val="00A84541"/>
    <w:rsid w:val="00A84EFA"/>
    <w:rsid w:val="00A91C4B"/>
    <w:rsid w:val="00A91FD2"/>
    <w:rsid w:val="00A92172"/>
    <w:rsid w:val="00A9427B"/>
    <w:rsid w:val="00A94B66"/>
    <w:rsid w:val="00AA1949"/>
    <w:rsid w:val="00AB6632"/>
    <w:rsid w:val="00AC2C8B"/>
    <w:rsid w:val="00AD3F62"/>
    <w:rsid w:val="00AD6079"/>
    <w:rsid w:val="00AE0D20"/>
    <w:rsid w:val="00AE2E80"/>
    <w:rsid w:val="00AF0B4E"/>
    <w:rsid w:val="00AF1BB5"/>
    <w:rsid w:val="00AF50B0"/>
    <w:rsid w:val="00AF67A1"/>
    <w:rsid w:val="00B02464"/>
    <w:rsid w:val="00B02BC6"/>
    <w:rsid w:val="00B04029"/>
    <w:rsid w:val="00B06CAC"/>
    <w:rsid w:val="00B074EE"/>
    <w:rsid w:val="00B0755E"/>
    <w:rsid w:val="00B13F04"/>
    <w:rsid w:val="00B22212"/>
    <w:rsid w:val="00B2294A"/>
    <w:rsid w:val="00B26DC4"/>
    <w:rsid w:val="00B31E40"/>
    <w:rsid w:val="00B32E41"/>
    <w:rsid w:val="00B33435"/>
    <w:rsid w:val="00B3623B"/>
    <w:rsid w:val="00B400C8"/>
    <w:rsid w:val="00B400E2"/>
    <w:rsid w:val="00B43051"/>
    <w:rsid w:val="00B438AD"/>
    <w:rsid w:val="00B46FA0"/>
    <w:rsid w:val="00B47067"/>
    <w:rsid w:val="00B47F44"/>
    <w:rsid w:val="00B52550"/>
    <w:rsid w:val="00B52F16"/>
    <w:rsid w:val="00B53581"/>
    <w:rsid w:val="00B55824"/>
    <w:rsid w:val="00B60E35"/>
    <w:rsid w:val="00B626AF"/>
    <w:rsid w:val="00B63592"/>
    <w:rsid w:val="00B63B26"/>
    <w:rsid w:val="00B6658C"/>
    <w:rsid w:val="00B66793"/>
    <w:rsid w:val="00B67E09"/>
    <w:rsid w:val="00B70457"/>
    <w:rsid w:val="00B7632F"/>
    <w:rsid w:val="00B77E4C"/>
    <w:rsid w:val="00B83823"/>
    <w:rsid w:val="00B84657"/>
    <w:rsid w:val="00B90DFF"/>
    <w:rsid w:val="00B91C1C"/>
    <w:rsid w:val="00B94186"/>
    <w:rsid w:val="00B95AA0"/>
    <w:rsid w:val="00B97B2F"/>
    <w:rsid w:val="00BA17CC"/>
    <w:rsid w:val="00BA2162"/>
    <w:rsid w:val="00BA2FDA"/>
    <w:rsid w:val="00BA49AE"/>
    <w:rsid w:val="00BA652B"/>
    <w:rsid w:val="00BA76B2"/>
    <w:rsid w:val="00BB1874"/>
    <w:rsid w:val="00BB5C6D"/>
    <w:rsid w:val="00BB765C"/>
    <w:rsid w:val="00BC09EC"/>
    <w:rsid w:val="00BC3B9F"/>
    <w:rsid w:val="00BC40E7"/>
    <w:rsid w:val="00BC6122"/>
    <w:rsid w:val="00BC70F1"/>
    <w:rsid w:val="00BC7B26"/>
    <w:rsid w:val="00BD4CDA"/>
    <w:rsid w:val="00BD6072"/>
    <w:rsid w:val="00BD718E"/>
    <w:rsid w:val="00BE2297"/>
    <w:rsid w:val="00BF0E36"/>
    <w:rsid w:val="00BF11C6"/>
    <w:rsid w:val="00BF4D60"/>
    <w:rsid w:val="00C03C38"/>
    <w:rsid w:val="00C04781"/>
    <w:rsid w:val="00C063CA"/>
    <w:rsid w:val="00C10543"/>
    <w:rsid w:val="00C14E1D"/>
    <w:rsid w:val="00C15857"/>
    <w:rsid w:val="00C20926"/>
    <w:rsid w:val="00C25CDF"/>
    <w:rsid w:val="00C30838"/>
    <w:rsid w:val="00C31E80"/>
    <w:rsid w:val="00C3394C"/>
    <w:rsid w:val="00C409EE"/>
    <w:rsid w:val="00C44B2B"/>
    <w:rsid w:val="00C46567"/>
    <w:rsid w:val="00C479C1"/>
    <w:rsid w:val="00C50245"/>
    <w:rsid w:val="00C53834"/>
    <w:rsid w:val="00C54298"/>
    <w:rsid w:val="00C6106D"/>
    <w:rsid w:val="00C62046"/>
    <w:rsid w:val="00C67173"/>
    <w:rsid w:val="00C70F08"/>
    <w:rsid w:val="00C7184E"/>
    <w:rsid w:val="00C73AD7"/>
    <w:rsid w:val="00C7410D"/>
    <w:rsid w:val="00C75D66"/>
    <w:rsid w:val="00C86516"/>
    <w:rsid w:val="00C867AC"/>
    <w:rsid w:val="00C91135"/>
    <w:rsid w:val="00C960C2"/>
    <w:rsid w:val="00CA0FC7"/>
    <w:rsid w:val="00CA2B8D"/>
    <w:rsid w:val="00CA7162"/>
    <w:rsid w:val="00CA7C67"/>
    <w:rsid w:val="00CA7DD5"/>
    <w:rsid w:val="00CB2BCC"/>
    <w:rsid w:val="00CB3B02"/>
    <w:rsid w:val="00CB5266"/>
    <w:rsid w:val="00CB70EF"/>
    <w:rsid w:val="00CC5822"/>
    <w:rsid w:val="00CC7C7B"/>
    <w:rsid w:val="00CD36E2"/>
    <w:rsid w:val="00CD4769"/>
    <w:rsid w:val="00CE1174"/>
    <w:rsid w:val="00CE572E"/>
    <w:rsid w:val="00CE7746"/>
    <w:rsid w:val="00CF0216"/>
    <w:rsid w:val="00CF24C0"/>
    <w:rsid w:val="00CF430C"/>
    <w:rsid w:val="00CF59AA"/>
    <w:rsid w:val="00CF5FA8"/>
    <w:rsid w:val="00D028FB"/>
    <w:rsid w:val="00D03D99"/>
    <w:rsid w:val="00D06092"/>
    <w:rsid w:val="00D06865"/>
    <w:rsid w:val="00D07E38"/>
    <w:rsid w:val="00D10CB1"/>
    <w:rsid w:val="00D12642"/>
    <w:rsid w:val="00D13B14"/>
    <w:rsid w:val="00D148F6"/>
    <w:rsid w:val="00D157C9"/>
    <w:rsid w:val="00D163DA"/>
    <w:rsid w:val="00D2375D"/>
    <w:rsid w:val="00D32205"/>
    <w:rsid w:val="00D32216"/>
    <w:rsid w:val="00D336F9"/>
    <w:rsid w:val="00D340A4"/>
    <w:rsid w:val="00D34972"/>
    <w:rsid w:val="00D3553A"/>
    <w:rsid w:val="00D40C84"/>
    <w:rsid w:val="00D44346"/>
    <w:rsid w:val="00D44416"/>
    <w:rsid w:val="00D53DB9"/>
    <w:rsid w:val="00D561FB"/>
    <w:rsid w:val="00D60096"/>
    <w:rsid w:val="00D619D0"/>
    <w:rsid w:val="00D743B8"/>
    <w:rsid w:val="00D767C0"/>
    <w:rsid w:val="00D76F6B"/>
    <w:rsid w:val="00D820AA"/>
    <w:rsid w:val="00D86C5B"/>
    <w:rsid w:val="00D8701C"/>
    <w:rsid w:val="00D87D0B"/>
    <w:rsid w:val="00D9493E"/>
    <w:rsid w:val="00D94FF4"/>
    <w:rsid w:val="00D95062"/>
    <w:rsid w:val="00D96FC7"/>
    <w:rsid w:val="00DA0114"/>
    <w:rsid w:val="00DA22B6"/>
    <w:rsid w:val="00DB42EC"/>
    <w:rsid w:val="00DB443B"/>
    <w:rsid w:val="00DB7B2D"/>
    <w:rsid w:val="00DC0B0B"/>
    <w:rsid w:val="00DC1995"/>
    <w:rsid w:val="00DC1F83"/>
    <w:rsid w:val="00DC4E13"/>
    <w:rsid w:val="00DC4E5C"/>
    <w:rsid w:val="00DD42C7"/>
    <w:rsid w:val="00DD4D99"/>
    <w:rsid w:val="00DD76B8"/>
    <w:rsid w:val="00DE0FF4"/>
    <w:rsid w:val="00DE10C1"/>
    <w:rsid w:val="00DE1329"/>
    <w:rsid w:val="00DE7ABA"/>
    <w:rsid w:val="00DE7AE5"/>
    <w:rsid w:val="00DF44F7"/>
    <w:rsid w:val="00E048FA"/>
    <w:rsid w:val="00E05A44"/>
    <w:rsid w:val="00E06BD0"/>
    <w:rsid w:val="00E0712D"/>
    <w:rsid w:val="00E07F4F"/>
    <w:rsid w:val="00E11513"/>
    <w:rsid w:val="00E16A6D"/>
    <w:rsid w:val="00E1740C"/>
    <w:rsid w:val="00E208AF"/>
    <w:rsid w:val="00E20F6B"/>
    <w:rsid w:val="00E25A5F"/>
    <w:rsid w:val="00E266FE"/>
    <w:rsid w:val="00E31F57"/>
    <w:rsid w:val="00E34C59"/>
    <w:rsid w:val="00E40357"/>
    <w:rsid w:val="00E42BD0"/>
    <w:rsid w:val="00E45A56"/>
    <w:rsid w:val="00E468B9"/>
    <w:rsid w:val="00E46BF2"/>
    <w:rsid w:val="00E46C93"/>
    <w:rsid w:val="00E50DF1"/>
    <w:rsid w:val="00E521D6"/>
    <w:rsid w:val="00E543A5"/>
    <w:rsid w:val="00E5524E"/>
    <w:rsid w:val="00E55A94"/>
    <w:rsid w:val="00E609F3"/>
    <w:rsid w:val="00E60A20"/>
    <w:rsid w:val="00E61293"/>
    <w:rsid w:val="00E61396"/>
    <w:rsid w:val="00E64599"/>
    <w:rsid w:val="00E66DE7"/>
    <w:rsid w:val="00E7426B"/>
    <w:rsid w:val="00E80ECB"/>
    <w:rsid w:val="00E860C6"/>
    <w:rsid w:val="00E86C64"/>
    <w:rsid w:val="00E86DF4"/>
    <w:rsid w:val="00E97B85"/>
    <w:rsid w:val="00EA068E"/>
    <w:rsid w:val="00EA212F"/>
    <w:rsid w:val="00EA516C"/>
    <w:rsid w:val="00EC0686"/>
    <w:rsid w:val="00EC5E56"/>
    <w:rsid w:val="00EC5F8D"/>
    <w:rsid w:val="00ED2642"/>
    <w:rsid w:val="00ED2EAB"/>
    <w:rsid w:val="00ED3FA1"/>
    <w:rsid w:val="00ED4694"/>
    <w:rsid w:val="00EE4591"/>
    <w:rsid w:val="00EE4AA6"/>
    <w:rsid w:val="00EE6899"/>
    <w:rsid w:val="00EF3D52"/>
    <w:rsid w:val="00EF4513"/>
    <w:rsid w:val="00EF4F47"/>
    <w:rsid w:val="00EF7063"/>
    <w:rsid w:val="00EF7D97"/>
    <w:rsid w:val="00F03A41"/>
    <w:rsid w:val="00F0672F"/>
    <w:rsid w:val="00F071C4"/>
    <w:rsid w:val="00F076CF"/>
    <w:rsid w:val="00F1101F"/>
    <w:rsid w:val="00F1291E"/>
    <w:rsid w:val="00F21342"/>
    <w:rsid w:val="00F226F0"/>
    <w:rsid w:val="00F23CF2"/>
    <w:rsid w:val="00F25EBB"/>
    <w:rsid w:val="00F30EDC"/>
    <w:rsid w:val="00F31585"/>
    <w:rsid w:val="00F32BF4"/>
    <w:rsid w:val="00F37669"/>
    <w:rsid w:val="00F4118F"/>
    <w:rsid w:val="00F43740"/>
    <w:rsid w:val="00F453D6"/>
    <w:rsid w:val="00F50149"/>
    <w:rsid w:val="00F55741"/>
    <w:rsid w:val="00F616C2"/>
    <w:rsid w:val="00F631B9"/>
    <w:rsid w:val="00F6371E"/>
    <w:rsid w:val="00F651B3"/>
    <w:rsid w:val="00F655D9"/>
    <w:rsid w:val="00F77FBB"/>
    <w:rsid w:val="00F80E14"/>
    <w:rsid w:val="00F8480C"/>
    <w:rsid w:val="00F857DB"/>
    <w:rsid w:val="00F865CB"/>
    <w:rsid w:val="00F87248"/>
    <w:rsid w:val="00F872DB"/>
    <w:rsid w:val="00F9042D"/>
    <w:rsid w:val="00F90888"/>
    <w:rsid w:val="00F91C2F"/>
    <w:rsid w:val="00F93160"/>
    <w:rsid w:val="00FA3FBC"/>
    <w:rsid w:val="00FA5FE8"/>
    <w:rsid w:val="00FA6745"/>
    <w:rsid w:val="00FB16DF"/>
    <w:rsid w:val="00FB3ADD"/>
    <w:rsid w:val="00FB3AF4"/>
    <w:rsid w:val="00FB5E1F"/>
    <w:rsid w:val="00FB72D9"/>
    <w:rsid w:val="00FC1DF7"/>
    <w:rsid w:val="00FC2227"/>
    <w:rsid w:val="00FD2496"/>
    <w:rsid w:val="00FD2AE8"/>
    <w:rsid w:val="00FD3C78"/>
    <w:rsid w:val="00FD6DCB"/>
    <w:rsid w:val="00FE1421"/>
    <w:rsid w:val="00FE2D3A"/>
    <w:rsid w:val="00FE5FA6"/>
    <w:rsid w:val="00FE6FA4"/>
    <w:rsid w:val="00FF10DE"/>
    <w:rsid w:val="00FF22C4"/>
    <w:rsid w:val="00FF3888"/>
    <w:rsid w:val="00FF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EF5AA32"/>
  <w15:docId w15:val="{41166669-2861-4344-9F0F-09623652E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74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Nadpis ZD"/>
    <w:link w:val="Nadpis1Char"/>
    <w:qFormat/>
    <w:rsid w:val="00FF74AA"/>
    <w:pPr>
      <w:keepNext/>
      <w:numPr>
        <w:numId w:val="6"/>
      </w:numPr>
      <w:spacing w:before="360" w:after="180"/>
      <w:ind w:left="3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FF74A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FF74A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FF74A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qFormat/>
    <w:rsid w:val="00FF74AA"/>
    <w:pPr>
      <w:spacing w:before="240" w:after="60"/>
      <w:outlineLvl w:val="7"/>
    </w:pPr>
    <w:rPr>
      <w:i/>
      <w:iCs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ZD Char"/>
    <w:link w:val="Nadpis1"/>
    <w:rsid w:val="00FF74A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FF74AA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link w:val="Nadpis3"/>
    <w:semiHidden/>
    <w:rsid w:val="00FF74AA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link w:val="Nadpis4"/>
    <w:rsid w:val="00FF74AA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8Char">
    <w:name w:val="Nadpis 8 Char"/>
    <w:link w:val="Nadpis8"/>
    <w:rsid w:val="00FF74AA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Zhlav">
    <w:name w:val="header"/>
    <w:basedOn w:val="Normln"/>
    <w:link w:val="ZhlavChar"/>
    <w:rsid w:val="00FF74A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FF74A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FF74AA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link w:val="Zkladntext2"/>
    <w:rsid w:val="00FF74AA"/>
    <w:rPr>
      <w:rFonts w:ascii="Arial" w:eastAsia="Times New Roman" w:hAnsi="Arial" w:cs="Arial"/>
      <w:b/>
      <w:sz w:val="20"/>
      <w:szCs w:val="28"/>
    </w:rPr>
  </w:style>
  <w:style w:type="paragraph" w:styleId="Nzev">
    <w:name w:val="Title"/>
    <w:basedOn w:val="Normln"/>
    <w:link w:val="NzevChar"/>
    <w:qFormat/>
    <w:rsid w:val="00FF74AA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customStyle="1" w:styleId="NzevChar">
    <w:name w:val="Název Char"/>
    <w:link w:val="Nzev"/>
    <w:rsid w:val="00FF74AA"/>
    <w:rPr>
      <w:rFonts w:ascii="Arial" w:eastAsia="Times New Roman" w:hAnsi="Arial" w:cs="Arial"/>
      <w:b/>
      <w:sz w:val="32"/>
      <w:szCs w:val="28"/>
    </w:rPr>
  </w:style>
  <w:style w:type="character" w:styleId="slostrnky">
    <w:name w:val="page number"/>
    <w:rsid w:val="00FF74AA"/>
  </w:style>
  <w:style w:type="paragraph" w:styleId="Zkladntext3">
    <w:name w:val="Body Text 3"/>
    <w:basedOn w:val="Normln"/>
    <w:link w:val="Zkladntext3Char"/>
    <w:rsid w:val="00FF74AA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FF74AA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a">
    <w:basedOn w:val="Normln"/>
    <w:next w:val="Rozloendokumentu"/>
    <w:rsid w:val="00FF74A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FF74AA"/>
    <w:pPr>
      <w:tabs>
        <w:tab w:val="left" w:pos="480"/>
        <w:tab w:val="right" w:leader="dot" w:pos="9060"/>
      </w:tabs>
      <w:spacing w:before="120"/>
    </w:pPr>
    <w:rPr>
      <w:rFonts w:ascii="Cambria" w:hAnsi="Cambria"/>
      <w:b/>
      <w:bCs/>
      <w:caps/>
    </w:rPr>
  </w:style>
  <w:style w:type="character" w:styleId="Hypertextovodkaz">
    <w:name w:val="Hyperlink"/>
    <w:rsid w:val="00FF74AA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FF74AA"/>
    <w:pPr>
      <w:tabs>
        <w:tab w:val="right" w:leader="dot" w:pos="9060"/>
      </w:tabs>
    </w:pPr>
    <w:rPr>
      <w:rFonts w:ascii="Arial" w:hAnsi="Arial" w:cs="Arial"/>
      <w:bCs/>
      <w:noProof/>
      <w:sz w:val="22"/>
      <w:szCs w:val="22"/>
    </w:rPr>
  </w:style>
  <w:style w:type="character" w:styleId="Sledovanodkaz">
    <w:name w:val="FollowedHyperlink"/>
    <w:rsid w:val="00FF74AA"/>
    <w:rPr>
      <w:color w:val="800080"/>
      <w:u w:val="single"/>
    </w:rPr>
  </w:style>
  <w:style w:type="paragraph" w:styleId="Obsah3">
    <w:name w:val="toc 3"/>
    <w:basedOn w:val="Normln"/>
    <w:next w:val="Normln"/>
    <w:autoRedefine/>
    <w:semiHidden/>
    <w:rsid w:val="00FF74AA"/>
    <w:pPr>
      <w:ind w:left="240"/>
    </w:pPr>
    <w:rPr>
      <w:rFonts w:ascii="Calibri" w:hAnsi="Calibri" w:cs="Calibri"/>
      <w:sz w:val="20"/>
      <w:szCs w:val="20"/>
    </w:rPr>
  </w:style>
  <w:style w:type="paragraph" w:styleId="Zkladntextodsazen">
    <w:name w:val="Body Text Indent"/>
    <w:basedOn w:val="Normln"/>
    <w:link w:val="ZkladntextodsazenChar"/>
    <w:rsid w:val="00FF74AA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FF74AA"/>
    <w:pPr>
      <w:spacing w:after="120"/>
    </w:pPr>
  </w:style>
  <w:style w:type="character" w:customStyle="1" w:styleId="ZkladntextChar">
    <w:name w:val="Základní text Char"/>
    <w:link w:val="Zkladntext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WW8Num3z0">
    <w:name w:val="WW8Num3z0"/>
    <w:rsid w:val="00FF74AA"/>
    <w:rPr>
      <w:rFonts w:ascii="Arial" w:hAnsi="Arial" w:cs="Arial"/>
    </w:rPr>
  </w:style>
  <w:style w:type="paragraph" w:customStyle="1" w:styleId="BodyText31">
    <w:name w:val="Body Text 31"/>
    <w:basedOn w:val="Normln"/>
    <w:rsid w:val="00FF74AA"/>
    <w:pPr>
      <w:suppressAutoHyphens/>
      <w:spacing w:after="120"/>
    </w:pPr>
    <w:rPr>
      <w:sz w:val="16"/>
      <w:szCs w:val="16"/>
      <w:lang w:eastAsia="ar-SA"/>
    </w:rPr>
  </w:style>
  <w:style w:type="paragraph" w:customStyle="1" w:styleId="Styl1">
    <w:name w:val="Styl1"/>
    <w:basedOn w:val="Nadpis1"/>
    <w:qFormat/>
    <w:rsid w:val="00C50245"/>
    <w:pPr>
      <w:numPr>
        <w:numId w:val="5"/>
      </w:numPr>
      <w:shd w:val="clear" w:color="auto" w:fill="DBE5F1"/>
      <w:tabs>
        <w:tab w:val="clear" w:pos="0"/>
      </w:tabs>
      <w:spacing w:before="240" w:after="240"/>
      <w:ind w:left="357" w:hanging="357"/>
    </w:pPr>
    <w:rPr>
      <w:sz w:val="28"/>
    </w:rPr>
  </w:style>
  <w:style w:type="paragraph" w:customStyle="1" w:styleId="Styl2">
    <w:name w:val="Styl2"/>
    <w:basedOn w:val="Nadpis1"/>
    <w:next w:val="Nadpis1"/>
    <w:qFormat/>
    <w:rsid w:val="00FF74AA"/>
  </w:style>
  <w:style w:type="paragraph" w:customStyle="1" w:styleId="Styl3">
    <w:name w:val="Styl3"/>
    <w:basedOn w:val="Nadpis1"/>
    <w:next w:val="Nadpis1"/>
    <w:qFormat/>
    <w:rsid w:val="00481DCE"/>
    <w:pPr>
      <w:numPr>
        <w:numId w:val="0"/>
      </w:numPr>
      <w:shd w:val="clear" w:color="auto" w:fill="99CCFF"/>
      <w:tabs>
        <w:tab w:val="num" w:pos="0"/>
      </w:tabs>
    </w:pPr>
    <w:rPr>
      <w:bCs w:val="0"/>
      <w:sz w:val="28"/>
    </w:rPr>
  </w:style>
  <w:style w:type="paragraph" w:styleId="Obsah4">
    <w:name w:val="toc 4"/>
    <w:basedOn w:val="Normln"/>
    <w:next w:val="Normln"/>
    <w:autoRedefine/>
    <w:rsid w:val="00FF74AA"/>
    <w:pPr>
      <w:ind w:left="480"/>
    </w:pPr>
    <w:rPr>
      <w:rFonts w:ascii="Calibri" w:hAnsi="Calibri" w:cs="Calibri"/>
      <w:sz w:val="20"/>
      <w:szCs w:val="20"/>
    </w:rPr>
  </w:style>
  <w:style w:type="paragraph" w:styleId="Obsah5">
    <w:name w:val="toc 5"/>
    <w:basedOn w:val="Normln"/>
    <w:next w:val="Normln"/>
    <w:autoRedefine/>
    <w:rsid w:val="00FF74AA"/>
    <w:pPr>
      <w:ind w:left="720"/>
    </w:pPr>
    <w:rPr>
      <w:rFonts w:ascii="Calibri" w:hAnsi="Calibri" w:cs="Calibri"/>
      <w:sz w:val="20"/>
      <w:szCs w:val="20"/>
    </w:rPr>
  </w:style>
  <w:style w:type="paragraph" w:styleId="Obsah6">
    <w:name w:val="toc 6"/>
    <w:basedOn w:val="Normln"/>
    <w:next w:val="Normln"/>
    <w:autoRedefine/>
    <w:rsid w:val="00FF74AA"/>
    <w:pPr>
      <w:ind w:left="960"/>
    </w:pPr>
    <w:rPr>
      <w:rFonts w:ascii="Calibri" w:hAnsi="Calibri" w:cs="Calibri"/>
      <w:sz w:val="20"/>
      <w:szCs w:val="20"/>
    </w:rPr>
  </w:style>
  <w:style w:type="paragraph" w:styleId="Obsah7">
    <w:name w:val="toc 7"/>
    <w:basedOn w:val="Normln"/>
    <w:next w:val="Normln"/>
    <w:autoRedefine/>
    <w:rsid w:val="00FF74AA"/>
    <w:pPr>
      <w:ind w:left="1200"/>
    </w:pPr>
    <w:rPr>
      <w:rFonts w:ascii="Calibri" w:hAnsi="Calibri" w:cs="Calibri"/>
      <w:sz w:val="20"/>
      <w:szCs w:val="20"/>
    </w:rPr>
  </w:style>
  <w:style w:type="paragraph" w:styleId="Obsah8">
    <w:name w:val="toc 8"/>
    <w:basedOn w:val="Normln"/>
    <w:next w:val="Normln"/>
    <w:autoRedefine/>
    <w:rsid w:val="00FF74AA"/>
    <w:pPr>
      <w:ind w:left="1440"/>
    </w:pPr>
    <w:rPr>
      <w:rFonts w:ascii="Calibri" w:hAnsi="Calibri" w:cs="Calibri"/>
      <w:sz w:val="20"/>
      <w:szCs w:val="20"/>
    </w:rPr>
  </w:style>
  <w:style w:type="paragraph" w:styleId="Obsah9">
    <w:name w:val="toc 9"/>
    <w:basedOn w:val="Normln"/>
    <w:next w:val="Normln"/>
    <w:autoRedefine/>
    <w:rsid w:val="00FF74AA"/>
    <w:pPr>
      <w:ind w:left="1680"/>
    </w:pPr>
    <w:rPr>
      <w:rFonts w:ascii="Calibri" w:hAnsi="Calibri" w:cs="Calibri"/>
      <w:sz w:val="20"/>
      <w:szCs w:val="20"/>
    </w:rPr>
  </w:style>
  <w:style w:type="character" w:styleId="Odkaznakoment">
    <w:name w:val="annotation reference"/>
    <w:uiPriority w:val="99"/>
    <w:rsid w:val="00FF74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FF74AA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FF74A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FF74AA"/>
    <w:rPr>
      <w:b/>
      <w:bCs/>
    </w:rPr>
  </w:style>
  <w:style w:type="character" w:customStyle="1" w:styleId="PedmtkomenteChar">
    <w:name w:val="Předmět komentáře Char"/>
    <w:link w:val="Pedmtkomente"/>
    <w:rsid w:val="00FF74A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rsid w:val="00FF74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FF74AA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FF74AA"/>
    <w:rPr>
      <w:rFonts w:ascii="Times New Roman" w:eastAsia="Times New Roman" w:hAnsi="Times New Roman"/>
      <w:sz w:val="24"/>
      <w:szCs w:val="24"/>
    </w:rPr>
  </w:style>
  <w:style w:type="paragraph" w:customStyle="1" w:styleId="VZanadpis4">
    <w:name w:val="VZ_a_nadpis4"/>
    <w:basedOn w:val="Normlnweb"/>
    <w:uiPriority w:val="99"/>
    <w:semiHidden/>
    <w:rsid w:val="00FF74AA"/>
    <w:pPr>
      <w:numPr>
        <w:numId w:val="8"/>
      </w:numPr>
      <w:spacing w:after="120"/>
      <w:jc w:val="both"/>
    </w:pPr>
    <w:rPr>
      <w:rFonts w:ascii="Verdana" w:hAnsi="Verdana" w:cs="Courier New"/>
      <w:color w:val="000000"/>
      <w:sz w:val="22"/>
    </w:rPr>
  </w:style>
  <w:style w:type="paragraph" w:styleId="Normlnweb">
    <w:name w:val="Normal (Web)"/>
    <w:basedOn w:val="Normln"/>
    <w:rsid w:val="00FF74AA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FF74AA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link w:val="Rozloendokumentu"/>
    <w:uiPriority w:val="99"/>
    <w:semiHidden/>
    <w:rsid w:val="00FF74AA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odstavce">
    <w:name w:val="Text odstavce"/>
    <w:basedOn w:val="Normln"/>
    <w:rsid w:val="000D05C5"/>
    <w:pPr>
      <w:numPr>
        <w:numId w:val="11"/>
      </w:numPr>
      <w:tabs>
        <w:tab w:val="left" w:pos="851"/>
      </w:tabs>
      <w:suppressAutoHyphens/>
      <w:spacing w:before="120" w:after="120"/>
      <w:jc w:val="both"/>
    </w:pPr>
    <w:rPr>
      <w:szCs w:val="20"/>
      <w:lang w:eastAsia="ar-SA"/>
    </w:rPr>
  </w:style>
  <w:style w:type="paragraph" w:customStyle="1" w:styleId="Default">
    <w:name w:val="Default"/>
    <w:rsid w:val="009453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CD4769"/>
    <w:pPr>
      <w:spacing w:before="120" w:after="120"/>
      <w:jc w:val="both"/>
    </w:pPr>
    <w:rPr>
      <w:rFonts w:eastAsia="SimSun"/>
      <w:sz w:val="16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rsid w:val="00CD4769"/>
    <w:rPr>
      <w:rFonts w:ascii="Times New Roman" w:eastAsia="SimSun" w:hAnsi="Times New Roman"/>
      <w:sz w:val="16"/>
      <w:lang w:eastAsia="en-US"/>
    </w:rPr>
  </w:style>
  <w:style w:type="character" w:styleId="Znakapoznpodarou">
    <w:name w:val="footnote reference"/>
    <w:uiPriority w:val="99"/>
    <w:rsid w:val="00CD4769"/>
    <w:rPr>
      <w:vertAlign w:val="superscript"/>
    </w:rPr>
  </w:style>
  <w:style w:type="paragraph" w:customStyle="1" w:styleId="Stednseznam2zvraznn41">
    <w:name w:val="Střední seznam 2 – zvýraznění 41"/>
    <w:basedOn w:val="Normln"/>
    <w:uiPriority w:val="34"/>
    <w:qFormat/>
    <w:rsid w:val="008769B7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paragraph" w:styleId="Odstavecseseznamem">
    <w:name w:val="List Paragraph"/>
    <w:basedOn w:val="Normln"/>
    <w:uiPriority w:val="34"/>
    <w:qFormat/>
    <w:rsid w:val="009A224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F453D6"/>
    <w:pPr>
      <w:numPr>
        <w:ilvl w:val="1"/>
        <w:numId w:val="30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/>
      <w:sz w:val="20"/>
      <w:szCs w:val="22"/>
      <w:lang w:eastAsia="en-US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F453D6"/>
    <w:pPr>
      <w:numPr>
        <w:ilvl w:val="2"/>
        <w:numId w:val="30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/>
      <w:sz w:val="20"/>
      <w:szCs w:val="22"/>
      <w:lang w:eastAsia="en-US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F453D6"/>
    <w:pPr>
      <w:keepNext/>
      <w:keepLines/>
      <w:numPr>
        <w:numId w:val="30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hAnsi="Arial"/>
      <w:b/>
      <w:color w:val="000F37"/>
      <w:sz w:val="20"/>
      <w:szCs w:val="26"/>
      <w:lang w:eastAsia="en-US"/>
    </w:rPr>
  </w:style>
  <w:style w:type="numbering" w:customStyle="1" w:styleId="List-Contract">
    <w:name w:val="List - Contract"/>
    <w:uiPriority w:val="99"/>
    <w:rsid w:val="00F453D6"/>
    <w:pPr>
      <w:numPr>
        <w:numId w:val="29"/>
      </w:numPr>
    </w:pPr>
  </w:style>
  <w:style w:type="paragraph" w:styleId="Bezmezer">
    <w:name w:val="No Spacing"/>
    <w:uiPriority w:val="1"/>
    <w:qFormat/>
    <w:rsid w:val="00F453D6"/>
    <w:rPr>
      <w:rFonts w:ascii="Times New Roman" w:hAnsi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61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false</SchvalovaciRizeni>
    <Povinny xmlns="$ListId:dokumentyvz;">false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F0CD04EF375B49AFC7007708B56E2A" ma:contentTypeVersion="" ma:contentTypeDescription="Vytvoří nový dokument" ma:contentTypeScope="" ma:versionID="6920ade4abceac55b5525d66522df016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7B0AF-8846-4161-8152-0D1FC78380CF}">
  <ds:schemaRefs>
    <ds:schemaRef ds:uri="http://schemas.microsoft.com/office/2006/documentManagement/types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$ListId:dokumentyvz;"/>
    <ds:schemaRef ds:uri="http://purl.org/dc/elements/1.1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7F5C39-08FB-4834-A5A7-ACE9F08D3D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60CED1-4769-4053-8FEB-D099B6E82D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DA503F-CD62-4CC3-B213-33F4D810B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1102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nabídky</vt:lpstr>
      <vt:lpstr/>
    </vt:vector>
  </TitlesOfParts>
  <Company>Hewlett-Packard Company</Company>
  <LinksUpToDate>false</LinksUpToDate>
  <CharactersWithSpaces>1286</CharactersWithSpaces>
  <SharedDoc>false</SharedDoc>
  <HLinks>
    <vt:vector size="36" baseType="variant">
      <vt:variant>
        <vt:i4>3539004</vt:i4>
      </vt:variant>
      <vt:variant>
        <vt:i4>87</vt:i4>
      </vt:variant>
      <vt:variant>
        <vt:i4>0</vt:i4>
      </vt:variant>
      <vt:variant>
        <vt:i4>5</vt:i4>
      </vt:variant>
      <vt:variant>
        <vt:lpwstr>https://verejnezakazky.rozhlas.cz/</vt:lpwstr>
      </vt:variant>
      <vt:variant>
        <vt:lpwstr/>
      </vt:variant>
      <vt:variant>
        <vt:i4>1245293</vt:i4>
      </vt:variant>
      <vt:variant>
        <vt:i4>84</vt:i4>
      </vt:variant>
      <vt:variant>
        <vt:i4>0</vt:i4>
      </vt:variant>
      <vt:variant>
        <vt:i4>5</vt:i4>
      </vt:variant>
      <vt:variant>
        <vt:lpwstr>mailto:libor.kraus@rozhlas.cz</vt:lpwstr>
      </vt:variant>
      <vt:variant>
        <vt:lpwstr/>
      </vt:variant>
      <vt:variant>
        <vt:i4>7471125</vt:i4>
      </vt:variant>
      <vt:variant>
        <vt:i4>81</vt:i4>
      </vt:variant>
      <vt:variant>
        <vt:i4>0</vt:i4>
      </vt:variant>
      <vt:variant>
        <vt:i4>5</vt:i4>
      </vt:variant>
      <vt:variant>
        <vt:lpwstr>mailto:jitka.adamkova@rozhlas.cz</vt:lpwstr>
      </vt:variant>
      <vt:variant>
        <vt:lpwstr/>
      </vt:variant>
      <vt:variant>
        <vt:i4>7340046</vt:i4>
      </vt:variant>
      <vt:variant>
        <vt:i4>78</vt:i4>
      </vt:variant>
      <vt:variant>
        <vt:i4>0</vt:i4>
      </vt:variant>
      <vt:variant>
        <vt:i4>5</vt:i4>
      </vt:variant>
      <vt:variant>
        <vt:lpwstr>mailto:david.kostelka@rozhlas.cz</vt:lpwstr>
      </vt:variant>
      <vt:variant>
        <vt:lpwstr/>
      </vt:variant>
      <vt:variant>
        <vt:i4>1507431</vt:i4>
      </vt:variant>
      <vt:variant>
        <vt:i4>75</vt:i4>
      </vt:variant>
      <vt:variant>
        <vt:i4>0</vt:i4>
      </vt:variant>
      <vt:variant>
        <vt:i4>5</vt:i4>
      </vt:variant>
      <vt:variant>
        <vt:lpwstr>mailto:sarka.pazderova@rozhlas.cz</vt:lpwstr>
      </vt:variant>
      <vt:variant>
        <vt:lpwstr/>
      </vt:variant>
      <vt:variant>
        <vt:i4>983159</vt:i4>
      </vt:variant>
      <vt:variant>
        <vt:i4>72</vt:i4>
      </vt:variant>
      <vt:variant>
        <vt:i4>0</vt:i4>
      </vt:variant>
      <vt:variant>
        <vt:i4>5</vt:i4>
      </vt:variant>
      <vt:variant>
        <vt:lpwstr>mailto:eva.gottova@rozhlas.cz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Pogodová Petra</dc:creator>
  <cp:lastModifiedBy>Štěpánková Martina</cp:lastModifiedBy>
  <cp:revision>6</cp:revision>
  <cp:lastPrinted>2016-09-22T11:26:00Z</cp:lastPrinted>
  <dcterms:created xsi:type="dcterms:W3CDTF">2020-02-04T13:47:00Z</dcterms:created>
  <dcterms:modified xsi:type="dcterms:W3CDTF">2020-02-27T11:49:00Z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0x0101004FF0CD04EF375B49AFC7007708B56E2A</vt:lpwstr>
  </property>
</Properties>
</file>